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>会议名称：集团第9次党委中心组学习会方案</w:t>
        <w:br/>
        <w:t>会议时间：2025年10月09日</w:t>
        <w:br/>
        <w:t>参会人员：</w:t>
        <w:br/>
        <w:t>会议内容：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