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会议名称：测试</w:t>
        <w:br/>
        <w:t>会议时间：2025年09月01日</w:t>
        <w:br/>
        <w:t>参会人员：</w:t>
        <w:br/>
        <w:t>会议内容：</w:t>
      </w:r>
    </w:p>
    <w:p>
      <w:pPr>
        <w:jc w:val="left"/>
      </w:pPr>
      <w:r>
        <w:rPr>
          <w:sz w:val="24"/>
        </w:rPr>
        <w:t>说话人1 00:08</w:t>
        <w:br/>
        <w:t>把你东西放放，你东西是。</w:t>
      </w:r>
    </w:p>
    <w:p>
      <w:pPr>
        <w:jc w:val="left"/>
      </w:pPr>
      <w:r>
        <w:rPr>
          <w:sz w:val="24"/>
        </w:rPr>
        <w:t>说话人2 00:32</w:t>
        <w:br/>
        <w:t>从爬着上去，爬完下来，身体的反应，有没有爬过泰山？ 还记得你从山上走下来的时候，你那个腿脚的感觉吗？ 有些人可能就会抖，站不住，不停的抖，哈哈。 特别是你回去睡一晚上，第二天哎呦，酸疼，更站不住。 像这种情况，如果要是说你学过芍药甘草汤的话，下了山之后赶紧煮上一副吃了，第二天很快就得以恢复。 不会出现在第二天更严重的情况。 很多学生说，那我爬山之前喝上点能不能行？ 不行，你会发现你提前爬山之前如果把这个汤喝了。 你可能爬不上去，腿上没劲。 咱们中医的解读说这个芍药甘草汤有什么功效呢？ 调和肝脾，缓解止痛。 大家记住一句话，这两味药，芍药甘草汤合在一起。 用我们现代医学的话术来说的话，它能够缓解平滑肌的痉挛。 大家记住这一句话，缓解平滑肌的痉挛。 大家想想，你过度运动无氧代谢的时候出现的那种酸痛或者是抽筋，是不是？ 是不是那种平滑肌的痉挛？ 生白芍用生的就行了哈，我建议大家用生的。 如果你非得用炒的话，你自己炒。 大家看一下这个芍药，我不知道大家有没有见过芍药，芍药花非常漂亮，每年五一前后是盛花期。 哎，这个白芍大家可以看一下。 白芍这味药，味苦酸，微寒，归肝脾经，有养血敛阴、柔肝止痛、平抑肝阳的效。 它是酸的，酷酸的。 甘草呢，甘草味甘，性平，归心肺脾胃经，能够补脾益气、清热解毒、化痰止咳。 缓急止痛，调和诸药。 大家想一想，白芍是酸的，甘甘草呢是甘的，这两味药合在一起记住，把这四个字啊，你写在芍药甘草汤你的笔记本上，叫酸甘化阴。 酸甘化阴。 哦，有同学说正在芍药园是吧？ 在公园里面，哈哈哈。 这两味药合在一起，酸甘化阴，临床有什么样的功效呢？ 我给大家列了7种。 大家可以看一下，第一，治疗腿抽筋，因为这种这种症状在临床上太常见了。 我讲过多次，如果要是说屏幕前的你们有西医的话，你们很多人遇到这种情况，往往会给他们开各种各样的钙片。 但是你会发现他们吃了可能有点效，但是效果不是那么好，或者是停药之后很快又复发了。 而且啊，那些东西还挺贵的。 下次如果你再遇到这种情况，你就取白芍30大胆的，甘草给他用15克。 如果治疗腿抽筋的话，把这两种你也可以打成粉，拿开水把它闷，泡茶一样喝。 或者是说拿水煮煮，代茶饮。 我跟大家这样说，很多人抽筋容易出现在晚上，你要是头一天下午喝了，能保证他当天晚上不抽筋。 就这么快。 很多人在生活当中，我们也会发现，这微软，站不住，也可以吃点这种芍药甘草汤。 重点先是在伤寒论当中讲到芍药甘草汤的时候说的，还能够治疗脚挛急，而且这个药起效非常快，也就是服药之后起脚即伸。 也就说他抽筋抽的脚啊，反张，啊，或者是是变形了，吃了之后很快就好了。 大家要知道，像这像这种方法啊，从古到今，经过了将将近2,000年的验证，你放心大胆的去用就行了，效果非常好。 我不知道你是专业的还是还是爱好者哈。 啊，这个地方是要干草汤，让你用白芍就先用白芍就行。 这个有些地方我们用赤芍，有些地方用白芍。 就像桂枝茯苓丸的时候，我们用，一般用赤芍，有些时候同时伴有腹痛的时候，赤芍白芍同用。 芍药甘草汤这个地方，我们用白芍，好吧？ 有一年研究生的考题就是这个问题，其实啊，这个问题没有这么大，因为有很多人考证过，一直没有确认，但是我们临床验证发现。 就是说你这考证那考证都不如什么来的直接，拿在临床上去验证。 就像很多人啊我的方法多好多好多好多多厉害。 拿过来验证，也就是我们老百姓常说的那句话，是骡子是马拉出来溜溜。 在遇到抽筋的时候，你用赤芍试试，你再用白芍试试，你会发现白芍效果好，肯定首选白芍，是不是如此道理？ 最简单的方法拿到临床上去验证，这是一种实践科学。 能够治疗胆结石的剧痛，包括肾结石的剧痛。 干嘛？</w:t>
      </w:r>
    </w:p>
    <w:p>
      <w:pPr>
        <w:jc w:val="left"/>
      </w:pPr>
      <w:r>
        <w:rPr>
          <w:sz w:val="24"/>
        </w:rPr>
        <w:t>说话人1 07:17</w:t>
        <w:br/>
        <w:t>这个不动了呢？ 为什么不动呢？</w:t>
      </w:r>
    </w:p>
    <w:p>
      <w:pPr>
        <w:jc w:val="left"/>
      </w:pPr>
      <w:r>
        <w:rPr>
          <w:sz w:val="24"/>
        </w:rPr>
        <w:t>说话人2 07:20</w:t>
        <w:br/>
        <w:t>哪个不动？ 这边监控的。</w:t>
      </w:r>
    </w:p>
    <w:p>
      <w:pPr>
        <w:jc w:val="left"/>
      </w:pPr>
      <w:r>
        <w:rPr>
          <w:sz w:val="24"/>
        </w:rPr>
        <w:t>说话人1 07:22</w:t>
        <w:br/>
        <w:t>这个这个可以实时的，这个是录的。 登录的界面，这是总部的，卡了呢。</w:t>
      </w:r>
    </w:p>
    <w:p>
      <w:pPr>
        <w:jc w:val="left"/>
      </w:pPr>
      <w:r>
        <w:rPr>
          <w:sz w:val="24"/>
        </w:rPr>
        <w:t>说话人2 07:31</w:t>
        <w:br/>
        <w:t>我刚才跟大家说了，芍药、白芍和甘草合在一起，酸甘化阴，能够缓解平滑肌的痉挛，但是记住了，要是治疗这种我就才两个人参会，哎呦，我的人都害怕。 你会发现白芍用的量大了之后，有通便作用。</w:t>
      </w:r>
    </w:p>
    <w:p>
      <w:pPr>
        <w:jc w:val="left"/>
      </w:pPr>
      <w:r>
        <w:rPr>
          <w:sz w:val="24"/>
        </w:rPr>
        <w:t>说话人1 07:55</w:t>
        <w:br/>
        <w:t>哦，出来了，现在出来了。 卡了吧？ 这个有点延时，这个怎么？</w:t>
      </w:r>
    </w:p>
    <w:p>
      <w:pPr>
        <w:jc w:val="left"/>
      </w:pPr>
      <w:r>
        <w:rPr>
          <w:sz w:val="24"/>
        </w:rPr>
        <w:t>说话人3 08:10</w:t>
        <w:br/>
        <w:t>又出来了。 现在出来了。</w:t>
      </w:r>
    </w:p>
    <w:p>
      <w:pPr>
        <w:jc w:val="left"/>
      </w:pPr>
      <w:r>
        <w:rPr>
          <w:sz w:val="24"/>
        </w:rPr>
        <w:t>说话人2 08:12</w:t>
        <w:br/>
        <w:t>嗯，他可能卡了卡了一下吧。 慢了一点。</w:t>
      </w:r>
    </w:p>
    <w:p>
      <w:pPr>
        <w:jc w:val="left"/>
      </w:pPr>
      <w:r>
        <w:rPr>
          <w:sz w:val="24"/>
        </w:rPr>
        <w:t>说话人1 08:17</w:t>
        <w:br/>
        <w:t>我我我当中为什么刚刚卡了呢？ 现在好了吗？ 正常。 正常。</w:t>
      </w:r>
    </w:p>
    <w:p>
      <w:pPr>
        <w:jc w:val="left"/>
      </w:pPr>
      <w:r>
        <w:rPr>
          <w:sz w:val="24"/>
        </w:rPr>
        <w:t>说话人2 08:29</w:t>
        <w:br/>
        <w:t>一走就疼的厉害，你试试。 回去你们试试，看看老祖宗留下来的是真是假。</w:t>
      </w:r>
    </w:p>
    <w:p>
      <w:pPr>
        <w:jc w:val="left"/>
      </w:pPr>
      <w:r>
        <w:rPr>
          <w:sz w:val="24"/>
        </w:rPr>
        <w:t>说话人4 08:38</w:t>
        <w:br/>
        <w:t>大家想想，如果这些东西是虚的。</w:t>
      </w:r>
    </w:p>
    <w:p>
      <w:pPr>
        <w:jc w:val="left"/>
      </w:pPr>
      <w:r>
        <w:rPr>
          <w:sz w:val="24"/>
        </w:rPr>
        <w:t>说话人2 08:43</w:t>
        <w:br/>
        <w:t>将近2,000年了，早就被淘汰了。 现在一直为历代医家所使用，肯定是屡屡验证了它的有效性。 大家想想是不是？ 第四，用于妇科，降雄激素，调理内分泌，治疗那种闭经有非常好的疗效。 这是宋氏妇科常用的一个药对。 特别是对于那种女性，雄性激素过高，出现闭经、毛发长、长胡子、声音哑、长喉结的那种。 男性化，在辩证的基础上，你加上这个要求，你会发现效果。 好的，什么时候能从老爷们变成柔情似水？ 哈哈哈。 苹果老师，哎，现身说法，他晚上腿抽筋，吃了还可以啊，哈哈哈。 我可以这样说，他绝对比你斯盖特管用。 记住哈，治疗这种。 能够治疗这种雄性激素过高出现闭经的情况，效果非常好。</w:t>
      </w:r>
    </w:p>
    <w:p>
      <w:pPr>
        <w:jc w:val="left"/>
      </w:pPr>
      <w:r>
        <w:rPr>
          <w:sz w:val="24"/>
        </w:rPr>
        <w:t>说话人1 10:19</w:t>
        <w:br/>
        <w:t>显示器，嗯，B4哎，第四项。</w:t>
      </w:r>
    </w:p>
    <w:p>
      <w:pPr>
        <w:jc w:val="left"/>
      </w:pPr>
      <w:r>
        <w:rPr>
          <w:sz w:val="24"/>
        </w:rPr>
        <w:t>说话人2 10:24</w:t>
        <w:br/>
        <w:t>第五，便秘。 我刚才说了，哎，芍药用的量大了之后能够治疗便秘。 你回头吃芍药甘草汤的时候，你会发现大便特别通畅。 排便很顺畅，而且没有便后燥结。 所以说啊，芍药甘草汤适合哪种便秘？ 是，就是那种燥热气，或者是血虚型的便秘。 这种便秘有什么特点呢？ 你会发现这些人拉出来的那个大便头上那一段特别干，就像羊粪蛋，或者是像像板栗一样，一个一个的。 堆积在肛门口，我们会发现像这种，如果时间长了，这种便秘你用开塞露都不好用，为什么？ 拿着开塞露往里面推都推不进去。</w:t>
      </w:r>
    </w:p>
    <w:p>
      <w:pPr>
        <w:jc w:val="left"/>
      </w:pPr>
      <w:r>
        <w:rPr>
          <w:sz w:val="24"/>
        </w:rPr>
        <w:t>说话人5 11:24</w:t>
        <w:br/>
        <w:t>北京天安门地区举行了纪念中国人民抗日战争暨世界反法西斯战争胜利80周年大会。 上第一次综合演练包括。</w:t>
      </w:r>
    </w:p>
    <w:p>
      <w:pPr>
        <w:jc w:val="left"/>
      </w:pPr>
      <w:r>
        <w:rPr>
          <w:sz w:val="24"/>
        </w:rPr>
        <w:t>说话人1 11:47</w:t>
        <w:br/>
        <w:t>前两个省各要素。</w:t>
      </w:r>
    </w:p>
    <w:p>
      <w:pPr>
        <w:jc w:val="left"/>
      </w:pPr>
      <w:r>
        <w:rPr>
          <w:sz w:val="24"/>
        </w:rPr>
        <w:t>说话人5 12:00</w:t>
        <w:br/>
        <w:t>感谢广大市民群众的理解和支持。</w:t>
      </w:r>
    </w:p>
    <w:p>
      <w:pPr>
        <w:jc w:val="left"/>
      </w:pPr>
      <w:r>
        <w:rPr>
          <w:sz w:val="24"/>
        </w:rPr>
        <w:t>说话人6 12:05</w:t>
        <w:br/>
        <w:t>记者从中国人民抗日战争暨世界反法西斯战争胜利80周年纪念活动新闻中心获悉，8月16号17:30至8月17号3:30北京天安门地区举行了纪念中国人民抗日战争暨世界反法西斯战争胜利80周年大会。 第二次综合演练，约4万人参加演练及现场保障工作。 据介绍，第二次综合演练在首次演练的基础上增加了更多的要素及环节。 纪念大会仪式、集结、疏散等各流程组织有序，环环相扣，达到了预期目的。</w:t>
      </w:r>
    </w:p>
    <w:p>
      <w:pPr>
        <w:jc w:val="left"/>
      </w:pPr>
      <w:r>
        <w:rPr>
          <w:sz w:val="24"/>
        </w:rPr>
        <w:t>说话人4 12:54</w:t>
        <w:br/>
        <w:t>二次综合演练，时间长，啊，涉及区域更大。</w:t>
      </w:r>
    </w:p>
    <w:p>
      <w:pPr>
        <w:jc w:val="left"/>
      </w:pPr>
      <w:r>
        <w:rPr>
          <w:sz w:val="24"/>
        </w:rPr>
        <w:t>说话人5 12:59</w:t>
        <w:br/>
        <w:t>广大市民游客的理解与者从中国人民抗日战争暨世界反法西斯战争胜利80周年纪念活动新闻中心获悉，8月23日17时至8月24日5时。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也是纪念大会最后一次综合演练，包括纪念大会仪式、寒阅兵、转场、观指及应急处置等各项内容。 重点检验了各流程、各环节的衔接配合，为正式活动的成功举办打下坚实基础。 夜幕下的天安门广场灯光璀璨。 军乐中的受阅部队雄壮，演练现场各环节组织有序，转程紧凑，运行顺畅，达到了预期目标。 北京市有关方面向广大市民和游客的支持表示衷心感谢。 从中国人民抗日战争，世界反法西斯战争胜利80周年纪念活动新闻中心获悉，8月9号夜间至8月10号凌晨北京天安门地区举行了纪念中国人民抗日战争暨世界反法西斯战争胜利80周年大会，第一次综合演练。 约2.2万人参加演练及现场保障工作。 据介绍，第一次综合演练包括纪念大会仪式等内容，重点磨合了纪念大会全流程各要素的。</w:t>
      </w:r>
    </w:p>
    <w:p>
      <w:pPr>
        <w:jc w:val="left"/>
      </w:pPr>
      <w:r>
        <w:rPr>
          <w:sz w:val="24"/>
        </w:rPr>
        <w:t>说话人4 14:50</w:t>
        <w:br/>
        <w:t>本次演练活动顺利群众的理解。</w:t>
      </w:r>
    </w:p>
    <w:p>
      <w:pPr>
        <w:jc w:val="left"/>
      </w:pPr>
      <w:r>
        <w:rPr>
          <w:sz w:val="24"/>
        </w:rPr>
        <w:t>说话人6 14:58</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纪念大会仪式集结疏散等各流程组织有序，环环相扣，达到了预期目标，也进一步检验了指挥体系及组织保障工作。 北京市有关方面表示，第二次综合演练时间跨度更长，涉及区域更大，衷心感谢广大市民游客的理解与支持。</w:t>
      </w:r>
    </w:p>
    <w:p>
      <w:pPr>
        <w:jc w:val="left"/>
      </w:pPr>
      <w:r>
        <w:rPr>
          <w:sz w:val="24"/>
        </w:rPr>
        <w:t>说话人5 15:55</w:t>
        <w:br/>
        <w:t>记者从中国人民抗日战争暨世界反法西斯战争胜利80周年纪念活动新闻中心获悉，8月23日17时至8月24日5时。 北京天安门地区举行了纪念中国人民抗日战争暨世界反法西斯战争胜利80周年大会第三次综合演练。 据据介绍，这是一次全流程、全要素预演，也是纪念大会最后一次综合演练，包括纪念大会仪式、韩阅兵、转场、观众组织及应急处置等各项内容。 重点检验了各流程、各环节的衔接配合，为正式活动的成功举办打下坚实基础。 幕下的天安门广场灯光璀璨。 军乐中的受阅部雄壮，演练现场各环节组织有序，转程紧凑，运行顺畅，达到了预期目标。 北京市有关方面向广大市民和游客的支持表示衷心感谢。 记者从中国人民抗日战争，世界反法西斯战争胜利80周年纪念活动新闻中心获悉，8月9号夜间至8月10号凌晨。 北京天安门地区举行了纪念中国人民抗日战争暨世界反法西斯战争胜利80周年大会，第一次综合演练。 约2.2万人参加演练及现场保障工作。 据介绍，第一次综合演练包括纪念大会仪式等内容，重点磨合了纪念大会全流程。 各要素的内部衔接。</w:t>
      </w:r>
    </w:p>
    <w:p>
      <w:pPr>
        <w:jc w:val="left"/>
      </w:pPr>
      <w:r>
        <w:rPr>
          <w:sz w:val="24"/>
        </w:rPr>
        <w:t>说话人6 17:50</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18:47</w:t>
        <w:br/>
        <w:t>记者从中国人民抗日战争暨世界反法西斯战争胜利80周年纪念活动新闻中心获悉，8月23日17时至8月24日5时。 北京天安门地区举行了纪念中国人民抗日战争暨世界反法西斯战争胜利80周年大会第三次综合演练。 据据介绍，这是一次全流程、全要素预演，也是纪念大会最后一次综合演练，包括纪念大会仪式、寒阅兵、转场、观众组织及应急处置等各项内容。 重点检验了各流程、各环节的衔接配合，为正式活动的成功举办打下坚实基础。 夜幕下的天安门广场灯光璀璨，军乐中的受阅部队威武雄壮，演练现场各环节组织有序，转程紧凑，运行顺畅。 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第一次综合演练，约2.2万人参加演练。 长保障工作。 据介绍，第一次综合演练包括纪念大会仪式等内容，重点磨合了纪念大会全流程各要素的内部衔接。 全面检验了各方组织保障。 达到是有关方面表示。</w:t>
      </w:r>
    </w:p>
    <w:p>
      <w:pPr>
        <w:jc w:val="left"/>
      </w:pPr>
      <w:r>
        <w:rPr>
          <w:sz w:val="24"/>
        </w:rPr>
        <w:t>说话人6 20:43</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 也进一步检验了指挥体系运行及组织保障工作。 北京市有关方面表示，第二次综合演练时间跨度更长，涉及区域更大。 衷心感谢广大市民游客的理解与支持。</w:t>
      </w:r>
    </w:p>
    <w:p>
      <w:pPr>
        <w:jc w:val="left"/>
      </w:pPr>
      <w:r>
        <w:rPr>
          <w:sz w:val="24"/>
        </w:rPr>
        <w:t>说话人5 21:40</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 北京天安门地区举行了纪念中国人民抗日战争暨世界反法西斯战争胜利80周年大会。</w:t>
      </w:r>
    </w:p>
    <w:p>
      <w:pPr>
        <w:jc w:val="left"/>
      </w:pPr>
      <w:r>
        <w:rPr>
          <w:sz w:val="24"/>
        </w:rPr>
        <w:t>说话人4 23:04</w:t>
        <w:br/>
        <w:t>2.2万人参加演练。</w:t>
      </w:r>
    </w:p>
    <w:p>
      <w:pPr>
        <w:jc w:val="left"/>
      </w:pPr>
      <w:r>
        <w:rPr>
          <w:sz w:val="24"/>
        </w:rPr>
        <w:t>说话人5 23:09</w:t>
        <w:br/>
        <w:t>上第一次综合演练包括纪念大会仪式等内容，重点模全流程、四要素的。</w:t>
      </w:r>
    </w:p>
    <w:p>
      <w:pPr>
        <w:jc w:val="left"/>
      </w:pPr>
      <w:r>
        <w:rPr>
          <w:sz w:val="24"/>
        </w:rPr>
        <w:t>说话人6 23:35</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据介绍，第二次综合演练在首次演练的基础上增加了更多的要素与环节，纪念大会仪式、提前疏散等。 流程组织有序，环环相扣，达到了预期目标，也进一步检验了指挥体系运行及组织保障工作。 北京市有关方面表示。 第二次综合演练时间跨度更长，涉及区域更大，衷心感谢广大市民游客的理解与支持。</w:t>
      </w:r>
    </w:p>
    <w:p>
      <w:pPr>
        <w:jc w:val="left"/>
      </w:pPr>
      <w:r>
        <w:rPr>
          <w:sz w:val="24"/>
        </w:rPr>
        <w:t>说话人5 24:32</w:t>
        <w:br/>
        <w:t>记者从中国人民抗日战争暨世界反法西斯战争胜利80周年活动新闻中心获悉，8月23日17时至8月24日5时北京天安门地区举行了纪念中国人民抗日战争暨世界反法西斯战争胜利80周年大会。 三次综合演练。 据介绍，这是一次全流程、全要素演练，也是纪念大会最后一次综合演练，包括纪念大会仪式、还阅兵。 转场、观众组织及应急处置等各项内容，重点检验了各流程、各环节的衔接配合，为正式活动的成功举办代会的那个改了吗？</w:t>
      </w:r>
    </w:p>
    <w:p>
      <w:pPr>
        <w:jc w:val="left"/>
      </w:pPr>
      <w:r>
        <w:rPr>
          <w:sz w:val="24"/>
        </w:rPr>
        <w:t>说话人1 25:18</w:t>
        <w:br/>
        <w:t>代会。</w:t>
      </w:r>
    </w:p>
    <w:p>
      <w:pPr>
        <w:jc w:val="left"/>
      </w:pPr>
      <w:r>
        <w:rPr>
          <w:sz w:val="24"/>
        </w:rPr>
        <w:t>说话人3 25:21</w:t>
        <w:br/>
        <w:t>我就是他提交申请的时候，我直接把他抓到那个。 一提那个菜，在他旁边加了一个。</w:t>
      </w:r>
    </w:p>
    <w:p>
      <w:pPr>
        <w:jc w:val="left"/>
      </w:pPr>
      <w:r>
        <w:rPr>
          <w:sz w:val="24"/>
        </w:rPr>
        <w:t>说话人1 25:36</w:t>
        <w:br/>
        <w:t>哦，可以自动获取过来的。 这你说什么，是什么东西？</w:t>
      </w:r>
    </w:p>
    <w:p>
      <w:pPr>
        <w:jc w:val="left"/>
      </w:pPr>
      <w:r>
        <w:rPr>
          <w:sz w:val="24"/>
        </w:rPr>
        <w:t>说话人3 25:44</w:t>
        <w:br/>
        <w:t>他不是选了一个代付人吗？ 点提交的时候直接就把他加上去，省得他不通过通过的没审核也加上去。</w:t>
      </w:r>
    </w:p>
    <w:p>
      <w:pPr>
        <w:jc w:val="left"/>
      </w:pPr>
      <w:r>
        <w:rPr>
          <w:sz w:val="24"/>
        </w:rPr>
        <w:t>说话人1 25:53</w:t>
        <w:br/>
        <w:t>还有你们的，现在代付不知道为什么收不到短信。 收到短信提醒，这个，他没审核还是审核通过，以后代会人，那个代会提醒。 以前是有，今天反正今天刚刚测了一条，其他没收到。</w:t>
      </w:r>
    </w:p>
    <w:p>
      <w:pPr>
        <w:jc w:val="left"/>
      </w:pPr>
      <w:r>
        <w:rPr>
          <w:sz w:val="24"/>
        </w:rPr>
        <w:t>说话人6 26:31</w:t>
        <w:br/>
        <w:t>整整几十年反法西斯战争胜利。 号，17:30至8月17号3:30北京天安门地区举行了纪念中国人民抗日战争暨世界反法西斯战争胜利80周年大会第二次综合演练。 约4万人参加演练及现场保障工作。 据介绍，第二次综合演练在首次演练的基础上增加了更多的要素和环节。 纪念大会仪式集结、疏散等各流程组织有序、环环相扣，达到了预期目标，也进一步检验了指挥体系运行及组织保障工作。 北京市有关方面表示，第二次综合演练时间跨度更长。</w:t>
      </w:r>
    </w:p>
    <w:p>
      <w:pPr>
        <w:jc w:val="left"/>
      </w:pPr>
      <w:r>
        <w:rPr>
          <w:sz w:val="24"/>
        </w:rPr>
        <w:t>说话人1 27:20</w:t>
        <w:br/>
        <w:t>我害怕害怕到时候这个数据打开有问题，我刚刚刚刚用这个第一次用这样这样来账号登录的时候，对，他这个，有一个附件打开报错了呢，后来就好了，绕线，嗯，然后到下午现场的时候，说会不会有问题？ 北京天安门地区举行了纪念中国人民抗日战争这打打不开，显示那个黑色的那个，就是这样的，之前截屏那个界面。</w:t>
      </w:r>
    </w:p>
    <w:p>
      <w:pPr>
        <w:jc w:val="left"/>
      </w:pPr>
      <w:r>
        <w:rPr>
          <w:sz w:val="24"/>
        </w:rPr>
        <w:t>说话人5 27:47</w:t>
        <w:br/>
        <w:t>俄罗斯现在又好了。 也是纪念大会最后一次综合演练。 纪念大会仪式，阅兵，转场。 观众组织及应急处置等各项内容，重点检验了各流程、各环节的衔接配合，为正式活动的成功举办打下坚实基础。 夜幕下的天安门广场灯光璀璨，军乐中的受阅部队威武雄壮，演练现场各环节组织有序，转程紧凑，运行顺畅。 达到了预期目标，北京市有关方面向广大市民和游客的支持表示衷心感谢。 记者从中国人民抗日战争暨世界反法西斯战争胜利80周年纪念活动新闻中心获悉，8月9号夜间至8月10号凌晨，北京天安门地区举行的纪念中国人民抗日战争暨世界反法西斯战争胜利80周年大会。 第一次综合演练，约2.2万人参加演练。 据介绍，第一次综合演练包括纪念大会仪式等内容。</w:t>
      </w:r>
    </w:p>
    <w:p>
      <w:pPr>
        <w:jc w:val="left"/>
      </w:pPr>
      <w:r>
        <w:rPr>
          <w:sz w:val="24"/>
        </w:rPr>
        <w:t>说话人4 28:59</w:t>
        <w:br/>
        <w:t>重点模。</w:t>
      </w:r>
    </w:p>
    <w:p>
      <w:pPr>
        <w:jc w:val="left"/>
      </w:pPr>
      <w:r>
        <w:rPr>
          <w:sz w:val="24"/>
        </w:rPr>
        <w:t>说话人6 29:20</w:t>
        <w:br/>
        <w:t>记者从中国人民抗日战争暨世界反法西斯战争胜利80周年纪念活动新闻中心获悉，8月16号17:30至8月17号3:30北京天安门地区举行了纪念中国人民抗日战争暨世界反法西斯战争胜利80周年大会第二次综合演练，约4万人参加演练及现场保障工作。据介绍，第二 次综合演练在首次演练的基础上增加了更多的要素及环节。 纪念大会仪式、集结疏散等各流程有序，环环相扣。 达到了预期目标，也进一步检验了指挥体系运行及组织保障工作。 北京市有关方面表示，第二次综合演练时间跨度更长，涉及区域更大。 衷心感谢广大市民游客的理解与支持。</w:t>
      </w:r>
    </w:p>
    <w:p>
      <w:pPr>
        <w:jc w:val="left"/>
      </w:pPr>
      <w:r>
        <w:rPr>
          <w:sz w:val="24"/>
        </w:rPr>
        <w:t>说话人5 30:17</w:t>
        <w:br/>
        <w:t>记者从中国人民抗日战争暨世界反法西斯战争胜利80周年纪念活动新闻中心获悉，8月23日17时至8月24日5时北京天安门地区举行了纪念中国人民抗日战争暨世界反法西斯战争胜利80周年大会第三次综合演练。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 约2.2万人参加演练及现场保障工作。 据介绍，第一次综合演练包括纪念大会仪式等内容。 流程各要素的。 活动顺利完成。</w:t>
      </w:r>
    </w:p>
    <w:p>
      <w:pPr>
        <w:jc w:val="left"/>
      </w:pPr>
      <w:r>
        <w:rPr>
          <w:sz w:val="24"/>
        </w:rPr>
        <w:t>说话人6 32:12</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33:10</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也是纪念大会最后一次综合演练，包括纪念大会仪式、寒阅兵、转场、观众组织及应急处置等各项内容。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 第一次综合演练，约2.2万人参加演练。 长保障工作。 据介绍，第一次综合演练包括纪念大会仪式等内容，重点磨合了纪念大会全流程各要素内部衔接。 全面检验了各方组织保障和指挥运行工作，演练组织有序，达到。</w:t>
      </w:r>
    </w:p>
    <w:p>
      <w:pPr>
        <w:jc w:val="left"/>
      </w:pPr>
      <w:r>
        <w:rPr>
          <w:sz w:val="24"/>
        </w:rPr>
        <w:t>说话人6 35:05</w:t>
        <w:br/>
        <w:t>从中国人民抗日战争暨世界反法西斯战争胜利80周年纪念活动新闻中心获悉，8月16号17:30至8月17号3:30北京天安门地区举行了纪念中国人民抗日战争暨世界反法西斯战争胜利80周年大会第二次综合演练，约4万人参加演练及现场保障。 据介绍，第二次综合演练在首次演练的基础上增加了更多的要素及环节。 纪念大会仪式、集结、疏散等各流程组织有序，环环相扣，达到了预期目标，也进一步检验了指挥体系运行。 及组织谈判工作。 北京市有关方面表示，第二次综合演练时间跨度更长，涉及区域更大，衷心感谢广大市民游客的理解与支持。</w:t>
      </w:r>
    </w:p>
    <w:p>
      <w:pPr>
        <w:jc w:val="left"/>
      </w:pPr>
      <w:r>
        <w:rPr>
          <w:sz w:val="24"/>
        </w:rPr>
        <w:t>说话人5 36:01</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据介绍，这是一次全流程、全要素也是纪念大会最后一次综合演练，包括纪念大会仪式、韩阅兵、转场、观众组织及应急处置等各项内容。 重点检验了各流程、各环节的衔接配合，为正式活动的成功举办打下坚实基础。 夜幕下的天安门广场灯光中国人民抗日战争暨世界反法西斯战争胜利80周年纪念活动新闻中心获悉。 8月9号夜间至8月10号凌晨，北京天安门地区举行了纪念中国人民抗日战争暨世界反法西斯战争胜利80周年大会。</w:t>
      </w:r>
    </w:p>
    <w:p>
      <w:pPr>
        <w:jc w:val="left"/>
      </w:pPr>
      <w:r>
        <w:rPr>
          <w:sz w:val="24"/>
        </w:rPr>
        <w:t>说话人4 37:24</w:t>
        <w:br/>
        <w:t>一次综合演练，约2.2万人参加演练及现场保障工作。</w:t>
      </w:r>
    </w:p>
    <w:p>
      <w:pPr>
        <w:jc w:val="left"/>
      </w:pPr>
      <w:r>
        <w:rPr>
          <w:sz w:val="24"/>
        </w:rPr>
        <w:t>说话人5 37:30</w:t>
        <w:br/>
        <w:t>据介绍，第一次综合演练包括祭奠大会仪式等内容，重点磨合了祭奠大会全流程各要素的内部衔接，全面检验了各方组织保障。</w:t>
      </w:r>
    </w:p>
    <w:p>
      <w:pPr>
        <w:jc w:val="left"/>
      </w:pPr>
      <w:r>
        <w:rPr>
          <w:sz w:val="24"/>
        </w:rPr>
        <w:t>说话人4 37:42</w:t>
        <w:br/>
        <w:t>指挥运行工作，演练组织有序，达到预期目标。</w:t>
      </w:r>
    </w:p>
    <w:p>
      <w:pPr>
        <w:jc w:val="left"/>
      </w:pPr>
      <w:r>
        <w:rPr>
          <w:sz w:val="24"/>
        </w:rPr>
        <w:t>说话人5 37:47</w:t>
        <w:br/>
        <w:t>北京市有关方面表示，本次演练活动顺利完成，衷心感谢广大市民群众的努力。</w:t>
      </w:r>
    </w:p>
    <w:p>
      <w:pPr>
        <w:jc w:val="left"/>
      </w:pPr>
      <w:r>
        <w:rPr>
          <w:sz w:val="24"/>
        </w:rPr>
        <w:t>说话人4 37:56</w:t>
        <w:br/>
        <w:t>记者从中国人民抗日战争暨世界反法西斯战争胜利80周年纪念活动新闻中心获悉，8月16号17:32至8月17号3时北京天安门地区举行了纪念中国人民抗日战争暨世界反法西斯战争胜利80周年大会。</w:t>
      </w:r>
    </w:p>
    <w:p>
      <w:pPr>
        <w:jc w:val="left"/>
      </w:pPr>
      <w:r>
        <w:rPr>
          <w:sz w:val="24"/>
        </w:rPr>
        <w:t>说话人6 38:20</w:t>
        <w:br/>
        <w:t>约4万人参加演练及现场保障工作。 据介绍，第二次综合演练在首次演练的基础上增加了更多的要素及环节。 今年大会模式集结疏散后，各部门组织有序，缓缓降落，达到了预期目标，也进一步检验了指挥体系运行及控制能力的工作。 北京市有关方面表示，第二次综合演练时间跨度更长，涉及区域更广，衷心感谢广大市民游客的理解与支持。</w:t>
      </w:r>
    </w:p>
    <w:p>
      <w:pPr>
        <w:jc w:val="left"/>
      </w:pPr>
      <w:r>
        <w:rPr>
          <w:sz w:val="24"/>
        </w:rPr>
        <w:t>说话人5 38:54</w:t>
        <w:br/>
        <w:t>记者从中国人民抗日战争暨世界反法西斯战争胜利80周年纪念活动新闻中心获悉，8月23日17时至8月24日时，北京天安门地区举行了纪念中国人民抗日战争暨世界反法西斯战争胜利80周年大会第三次综合演练。 据介绍，这是一次全流程、全要素演练，也是纪念大会最后一次综合演练。 包括纪念大会仪式、检阅兵、转场、观众组织及应急处置等各项内容。 重点检验了各流程、各环节的衔接配合，为正式活动的成功举办打下坚实基础。 夜幕下的天安门广场灯光璀璨。 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 北京天安门地区举行了纪念中国人民抗日战争暨世界反法西斯战争胜利80周年大会，第一次综合演练。 约2.2万人参加演练及现场保障工作。 据介绍，第一次综合演练包括纪念大会仪式等内容，重点磨合了纪念大会全流程各要素的内部衔接，检验了各发。</w:t>
      </w:r>
    </w:p>
    <w:p>
      <w:pPr>
        <w:jc w:val="left"/>
      </w:pPr>
      <w:r>
        <w:rPr>
          <w:sz w:val="24"/>
        </w:rPr>
        <w:t>说话人6 40:49</w:t>
        <w:br/>
        <w:t>从中国人民抗日战争暨世界反法西斯战争胜利80周年纪念活动新闻中心获悉，8月16号17:30 8月17号3:30北京天安门地区举行了纪念中国人民抗日战争暨世界反法西斯战争胜利80周年大会第二次综。</w:t>
      </w:r>
    </w:p>
    <w:p>
      <w:pPr>
        <w:jc w:val="left"/>
      </w:pPr>
      <w:r>
        <w:rPr>
          <w:sz w:val="24"/>
        </w:rPr>
        <w:t>说话人4 41:10</w:t>
        <w:br/>
        <w:t>合演练。</w:t>
      </w:r>
    </w:p>
    <w:p>
      <w:pPr>
        <w:jc w:val="left"/>
      </w:pPr>
      <w:r>
        <w:rPr>
          <w:sz w:val="24"/>
        </w:rPr>
        <w:t>说话人6 41:12</w:t>
        <w:br/>
        <w:t>约4万人参加演练及现场保障工作。 据介绍，第二次综合演练在首次演练的基础上增加了很多的要素及环节。 纪念大会仪式，集结、疏散等各流程的组织，环环相扣，达到了预期目标，也进一步检验了指挥体系运行及组织保障工作。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41:45</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 北京天安门地区举行了纪念中国人民抗日战争暨世界反法西斯战争胜利80周年大会，第一次综合演练。 约2020年上，第一次综合演练包括纪念大会仪式。 全流程各要素的。</w:t>
      </w:r>
    </w:p>
    <w:p>
      <w:pPr>
        <w:jc w:val="left"/>
      </w:pPr>
      <w:r>
        <w:rPr>
          <w:sz w:val="24"/>
        </w:rPr>
        <w:t>说话人6 43:40</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纪念大会仪式，呃，也疏散了，各流程组织有序，环环相扣，达到了预期目标，也进一步检验了指挥好的工作。 官方面表示，第二次综合演练时间跨度更长，涉及区域更大。 广大市民游客的理解与支持。</w:t>
      </w:r>
    </w:p>
    <w:p>
      <w:pPr>
        <w:jc w:val="left"/>
      </w:pPr>
      <w:r>
        <w:rPr>
          <w:sz w:val="24"/>
        </w:rPr>
        <w:t>说话人5 44:38</w:t>
        <w:br/>
        <w:t>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 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 一次综合演练。 2.2万人参与演练。 上第一次综合演练，包括纪念大会。 重点磨合了纪念大会全流程各要素的顺利。</w:t>
      </w:r>
    </w:p>
    <w:p>
      <w:pPr>
        <w:jc w:val="left"/>
      </w:pPr>
      <w:r>
        <w:rPr>
          <w:sz w:val="24"/>
        </w:rPr>
        <w:t>说话人6 46:33</w:t>
        <w:br/>
        <w:t>记者从中国人民抗日战争暨世界反法西斯战争胜利80周年纪念活动新闻6号17:30至8月17号3:30北京天安门地区举行了纪念中国人民抗日战争暨世界反法西斯战争胜利80周年大会。 第二次综合演练，约4万人参加演练及现场保障工作。 据介绍，第二次综合演练在首次演练的基础上增加了更多的要素及环节。 纪念大会仪式，集结、疏散等各流程组织有序，环环相扣，达到了预期目标，也进一步检验了指挥体系及组织保障工作。 北京市有关方面表示，第二次综合演练时间跨度更长，涉及区域更大，衷心感谢广大市民游客的理解与支持。</w:t>
      </w:r>
    </w:p>
    <w:p>
      <w:pPr>
        <w:jc w:val="left"/>
      </w:pPr>
      <w:r>
        <w:rPr>
          <w:sz w:val="24"/>
        </w:rPr>
        <w:t>说话人5 47:30</w:t>
        <w:br/>
        <w:t>记者从中国人民抗日战争暨世界反法西斯战争胜利80周年纪念活动新闻中心获悉，8月23日10七时至8月24日5时北京天安门地区举行了纪念中国人民抗日战争暨世界反法西斯战争胜利80周年大会第三次综合演练。据介绍，这是一次全 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记者从中国人民抗日战争暨世界反法西斯战争胜利80周年纪念活动新闻中心获悉，8月9号夜间至8月10号凌晨北京天安门地区举行了纪念中国人民抗日战争暨世界反法西斯战争胜利80周年大会，第一次综合演练。 点点关注好不好？ 上第一次综合演练，包括纪念大会仪式。 大会全流程，各要素。</w:t>
      </w:r>
    </w:p>
    <w:p>
      <w:pPr>
        <w:jc w:val="left"/>
      </w:pPr>
      <w:r>
        <w:rPr>
          <w:sz w:val="24"/>
        </w:rPr>
        <w:t>说话人6 49:25</w:t>
        <w:br/>
        <w:t>记者从中国人民抗日战争暨世界反法西斯战争胜利80周年纪念活动新闻中心获悉，8月16号17:30至8月17号3:30北京天安门地区举行了纪念中国人民抗日战争暨世界反法西斯战争胜利80周年大会第二次综合演练。约4万人参 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50:22</w:t>
        <w:br/>
        <w:t>记者从中国人民抗日战争暨世界反法西斯战争胜利80周年纪念活动新闻中心获悉，8月23日17时至8月24日。 时，北京天安门地区举行了纪念中国人民抗日战争暨世界反法西斯战争胜利80周年大会第三次综合演练。 据介绍，这是一次全流程、全要素演练，也是纪念大会最后一次综合演练。 包括纪念大会仪式、缅怀厅、观礼台。</w:t>
      </w:r>
    </w:p>
    <w:p>
      <w:pPr>
        <w:jc w:val="left"/>
      </w:pPr>
      <w:r>
        <w:rPr>
          <w:sz w:val="24"/>
        </w:rPr>
        <w:t>说话人1 50:54</w:t>
        <w:br/>
        <w:t>这个是直播吗？ 不知道。</w:t>
      </w:r>
    </w:p>
    <w:p>
      <w:pPr>
        <w:jc w:val="left"/>
      </w:pPr>
      <w:r>
        <w:rPr>
          <w:sz w:val="24"/>
        </w:rPr>
        <w:t>说话人5 51:06</w:t>
        <w:br/>
        <w:t>站在天安门广场，灯光璀璨，军乐中的受阅部队威武雄壮，演练现场各环节组织有序，转程紧凑，运行顺畅。 到了预期目标。 北京市有关方面向广大市民和游客的支持表示衷心感谢。 战争胜利80周年纪念活动新闻中心获悉，8月9号夜间至8月10号凌晨，北京天安门地区举行了纪念中国人民抗日战争暨世界反法西斯战争胜利80周年大会。</w:t>
      </w:r>
    </w:p>
    <w:p>
      <w:pPr>
        <w:jc w:val="left"/>
      </w:pPr>
      <w:r>
        <w:rPr>
          <w:sz w:val="24"/>
        </w:rPr>
        <w:t>说话人4 51:44</w:t>
        <w:br/>
        <w:t>一次综合演练，约2.2万人参加演练，及现场保障工作。</w:t>
      </w:r>
    </w:p>
    <w:p>
      <w:pPr>
        <w:jc w:val="left"/>
      </w:pPr>
      <w:r>
        <w:rPr>
          <w:sz w:val="24"/>
        </w:rPr>
        <w:t>说话人5 51:51</w:t>
        <w:br/>
        <w:t>像第一次综合演练包括纪念大会仪式等。 重点磨合了纪念大会全流程各要素的。</w:t>
      </w:r>
    </w:p>
    <w:p>
      <w:pPr>
        <w:jc w:val="left"/>
      </w:pPr>
      <w:r>
        <w:rPr>
          <w:sz w:val="24"/>
        </w:rPr>
        <w:t>说话人6 52:17</w:t>
        <w:br/>
        <w:t>从中国人民抗日战争暨世界反法西斯战争胜利80周年纪念活动新闻中心获悉，8月16号17:30至8月17号3:30北京天安门地区举行了纪念中国人民抗日战争暨世界反法西斯战争胜利80周年大会。 第二次综合演练，约4万人参加演练及现场保障工作。 据介绍，第二次综合演练在首次演练的基础上增加了很多的要素及环节。 纪念大会仪式集结、疏散等各流程组织有序，环环相扣，达到了预期目标，也进一步检验了指挥体系运行及组织保障工作。 北京市有关方面表示，第二次综合演练时间跨度更长，设计区域更大，衷心感谢广大市民游客的理解与支持。</w:t>
      </w:r>
    </w:p>
    <w:p>
      <w:pPr>
        <w:jc w:val="left"/>
      </w:pPr>
      <w:r>
        <w:rPr>
          <w:sz w:val="24"/>
        </w:rPr>
        <w:t>说话人5 53:14</w:t>
        <w:br/>
        <w:t>记者从中国人民抗日战争暨世界反法西斯战争胜利80周年纪念活动新闻中心获悉，8月23日17时至8月24日时，北京天安门地区举行了纪念中国人民抗日战争暨世界反法西斯战争胜利80周年大会第三次综合演练。 据介绍，这是一次全流程、全要素预演，也是纪念大会最后一次综合演练，包括纪念大会仪式、韩阅兵、转场、观众组织及应急处置等各项内容。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 北京天安门地区举行了纪念中国人民抗日战争暨世界反法西斯战争胜利80周年大会。 2.2万人参加演练。 上第一次综合演练，包括纪念大会仪式，重点磨合了纪念大会全流程各要素。 广大市民群众。</w:t>
      </w:r>
    </w:p>
    <w:p>
      <w:pPr>
        <w:jc w:val="left"/>
      </w:pPr>
      <w:r>
        <w:rPr>
          <w:sz w:val="24"/>
        </w:rPr>
        <w:t>说话人6 55:10</w:t>
        <w:br/>
        <w:t>记者从中国人民抗日战争暨世界反法西斯战争胜利80周年纪念活动新闻中心获悉，8月16号17:30至8月17号3:30北京天安门地区举行了纪念中国人民抗日战争暨世界反法西斯战争胜利80周年大会。 第二次综合演练，约4万人参加演练及现场保障工作。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56:07</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北京市有关方面向广大市民表示衷心感谢。 从中国人民抗日战争暨世界反法西斯战争胜利80周年纪念活动新闻中心获悉，8月9号夜间至8月10号凌晨北京天安门地区举行了纪念中国人民抗日战争暨世界反法西斯战争胜利80周年大会，第一次综合演练。 约2.2万人参加演练及现场保障工作。 据介绍，第一次综合演练包括纪念大会仪式等内容，重点模大会全流程各要素的是有关方面表示，本次演感谢。</w:t>
      </w:r>
    </w:p>
    <w:p>
      <w:pPr>
        <w:jc w:val="left"/>
      </w:pPr>
      <w:r>
        <w:rPr>
          <w:sz w:val="24"/>
        </w:rPr>
        <w:t>说话人6 58:01</w:t>
        <w:br/>
        <w:t>记者从中国人民抗日战争暨世界反法西斯战争胜利80周年纪念活动新闻中心获悉，8月16号17:30至8月17号3:30北京天安门地区举行了纪念中国人民抗日战争暨世界反法西斯战争胜利80周年大会。第二次综合 演练约4万人参加演练及现场保障工作。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58:58</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了纪念中国人民抗日战争暨世界反法西斯战争胜利80周年大会，一次综合演练，约2.2万人。 参加演练及现场保障工作。 据介绍，第一次综合演练包括纪念大会仪式等内容，重点模全流程各要素的内部衔接。 衷心感谢广大市民群众的。</w:t>
      </w:r>
    </w:p>
    <w:p>
      <w:pPr>
        <w:jc w:val="left"/>
      </w:pPr>
      <w:r>
        <w:rPr>
          <w:sz w:val="24"/>
        </w:rPr>
        <w:t>说话人6 60:53</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纪念大会仪式集结、疏散等各流程组织有序，环环相扣，达到了预期目标，也进一步检验了指挥体系及组织保障工作。 北京市有关方面表示，第二次综合演练时间跨度更长，涉及区域更大，衷心感谢广大市民游客的理解与支持。</w:t>
      </w:r>
    </w:p>
    <w:p>
      <w:pPr>
        <w:jc w:val="left"/>
      </w:pPr>
      <w:r>
        <w:rPr>
          <w:sz w:val="24"/>
        </w:rPr>
        <w:t>说话人5 61:51</w:t>
        <w:br/>
        <w:t>记者从中国人民抗日战争暨世界反法西斯战争胜利80周年纪念活动新闻中心获悉，8月23日10七时至8月24日5时。 北京天安门地区举行了纪念中国人民抗日战争暨世界反法西斯战争胜利80周年大会第三次综合演练。 据介绍，这是一次全流程、全要素预演。 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军乐中的受阅部队雄壮，演练现场各环节组织有序，转程紧凑，运行顺畅，达到了预期目标。 北北京市有关方面向广大市民和游客的支持表示衷心感谢。 记者从中国人民抗日战争暨世界反法西斯战争胜利80周年纪念活动新闻中心获悉，8月9号夜间至8月10号凌晨北京天安门地区举行的纪念中国人民抗日战争暨世界反法西斯战争胜利80周年大会第一次综合演练。 2.2万人参加演练，及现场保障工作。 各要素的。</w:t>
      </w:r>
    </w:p>
    <w:p>
      <w:pPr>
        <w:jc w:val="left"/>
      </w:pPr>
      <w:r>
        <w:rPr>
          <w:sz w:val="24"/>
        </w:rPr>
        <w:t>说话人6 63:46</w:t>
        <w:br/>
        <w:t>记者从中国人民抗日战争暨世界反法西斯战争胜利80周年纪念活动新闻中心获悉，8月16号17:30至8月17号3:30北京天安门地区举行了纪念中国人民抗日战争暨世界反法西斯战争胜利80周年大会第二次综合演练。 约4万人参加演练及现场保障工作。 据介绍，第二次综合演练在首次演练的基础上增加了更多的要素及环节。 纪念大会仪式，集结、疏散等各流程组织有序，环环相扣，达到了预期目标，也进一步检验了指挥体系运行及组织保障工作。 北京市有关方面表示，第二次综合演练时间跨度更长，涉及区域更大，衷心感谢广大市民游客的理解与支持。</w:t>
      </w:r>
    </w:p>
    <w:p>
      <w:pPr>
        <w:jc w:val="left"/>
      </w:pPr>
      <w:r>
        <w:rPr>
          <w:sz w:val="24"/>
        </w:rPr>
        <w:t>说话人5 64:43</w:t>
        <w:br/>
        <w:t>记者从中国人民抗日战争暨世界反法西斯战争胜利80周年纪念活动新闻中心获悉，8月23日17时至8月24日5时。 北京天安门地区举行了纪念中国人民抗日战争暨世界反法西斯战争胜利80周年大会第三次综合演练。 据介绍，这是一次全流程、全要素预演，也是纪念大会最后一次综合演练，包括纪念大会仪式、韩阅兵、转场、观众组织及应急处置等各项内容。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军乐中的受阅部队威武雄壮，演练现场各环节组织有序，转程紧凑，运行顺畅，达到了预期目标。 北京市有关方面向广大市民和游客的支持表示衷心感谢。 记者从中国人民抗日战争暨世界反法西斯战争胜利80周年纪念活动新闻中心获悉，8月9号夜间至8月10号凌晨北京天安门地区举行的纪念中国人民抗日战争暨世界反法西斯战争胜利80周年大会。 第一次综合演练。 约2.2万人参加演练及现场保障工作。 世界上第一次综合演练，包括纪念大会仪式等内容，重点磨合了纪念大会全流程各要素。</w:t>
      </w:r>
    </w:p>
    <w:p>
      <w:pPr>
        <w:jc w:val="left"/>
      </w:pPr>
      <w:r>
        <w:rPr>
          <w:sz w:val="24"/>
        </w:rPr>
        <w:t>说话人6 66:38</w:t>
        <w:br/>
        <w:t>记者从中国人民抗日战争暨世界反法西斯战争胜利80周年纪念活动新闻中心获悉，8月16号17:30至8月17号3:30北京天安门地区举行了纪念中国人民抗日战争暨世界反法西斯战争胜利80周年大会第六次综合演练。 约4万人参加演练及现场保障工作。 据介绍，第二次综合演练在首次演练的基础上增加了更多的要素及环节。 纪念大会仪式、集结、疏散等各流程组织有序，环环相扣。 达到了预期目标，也进一步检验了指挥体系运行及组织保障工作。 北京市有关方面表示，第二次综合演练时间跨度更长，涉及区域更大。 衷心感谢广大市民游客的理解与支持。</w:t>
      </w:r>
    </w:p>
    <w:p>
      <w:pPr>
        <w:jc w:val="left"/>
      </w:pPr>
      <w:r>
        <w:rPr>
          <w:sz w:val="24"/>
        </w:rPr>
        <w:t>说话人5 67:35</w:t>
        <w:br/>
        <w:t>记者从中国人民抗日战争暨世界反法西斯战争胜利80周年纪念活动新闻中心获悉，8月23日10七时至8月24日5时。 北京天安门地区举行了纪念中国人民抗日战争暨世界反法西斯战争胜利80周年大会第三次综合演练。 据介绍，这是一次全流程、全要素预演，也是纪念大会最后一次综合演练。 包括纪念大会仪式、寒阅兵、转场、观众组织及应急处置等各项内容。 重点检验了各流程、各环节的衔接配合，为正式活动的成功举办打下坚实基础。 夜幕下的天安门广场灯光璀璨。 军乐中的受阅部队威武雄壮，演练现场各环节组织有序，转程紧凑，运行顺畅，达到了预期。 北京市有关方面向广大市民和游客的支持表示衷心感谢。</w:t>
      </w:r>
    </w:p>
    <w:p>
      <w:pPr>
        <w:jc w:val="left"/>
      </w:pPr>
      <w:r>
        <w:rPr>
          <w:sz w:val="24"/>
        </w:rPr>
        <w:t>说话人1 68:38</w:t>
        <w:br/>
        <w:t>记者从中国，呃，别的厅，这一段，累死了，找别的厅，新闻联播。 这个，再讲一个。</w:t>
      </w:r>
    </w:p>
    <w:p>
      <w:pPr>
        <w:jc w:val="left"/>
      </w:pPr>
      <w:r>
        <w:rPr>
          <w:sz w:val="24"/>
        </w:rPr>
        <w:t>说话人7 69:03</w:t>
        <w:br/>
        <w:t>今天分享的是杀死一只知更鸟。 大家好，欢迎来到莫林深度。 今天我们要深度的这本书是杀死一只知更它的作者是哈珀，哈珀于1926年出生在美国亚拉巴马州的蒙罗维尔小镇，这里的南方风土人情是。 杀死一只知更鸟是哈珀李的唯一的长篇小说，却在1960年出版后迅速风靡全球。 不仅斩获了1961年的普利策文学奖，更被翻译成40多种语言，全球销量超过4,000万册。 这部作品以细腻的孩童的视角描绘了20世纪30年代美国南方小镇的种族歧视、人性挣扎，成为跨越时代的文学经典。 值得一提的是，小说中的主人公阿迪克斯芬奇原型正是霍利的父亲，一位在南方小镇坚持正义的故事。 而故事中天天要出差了吗？ 在20世纪30年代的美国南方小镇梅科姆，此时的美国正处于经济大萧条时期，整个国家被贫困与失业笼罩。 而南方小镇更是深陷。 白人至上的观念如同空气般渗透在生活的每一个角落，黑人在法律、教育、社会地位上都遭受着系统性的歧视。 梅科姆是一个典型的南方小镇，居民们彼此熟悉，生活节奏缓慢，却也藏着根深蒂固的偏见与规矩。 小镇上的人们信奉传统。 坚守着白人尊贵、黑人低贱的陈旧观念，对不符合常规的人和事充满警惕。 在这里，教堂、法庭学校构成了社会运转的核心，而种族隔离的界限则像一条无形的线，划分着人们的生活区域，社交圈子甚至也有。 水源。 正是在这样的背景下，小说的主人公们开始了他们的成长与蜕变。 故事的开篇围绕着孩子们对布拉德的好奇展开。 斯库特、杰姆和迪尔对这座紧闭的房子充满想象。 他们编造关于布拉德利的恐怖故事，偷偷跑到院子里探险，甚至在窗户上留下字条。 拉德利家的邻居莫迪小姐告诉孩子们，不，拉德利只是不想出来，就像我们不想被打扰一样。 但孩子们的好奇心并未因此消退。 随着时间推移，孩子们逐渐收到来自拉德利家的礼物，树洞里的口香糖、刻着他们名字的木雕小人、一枚旧硬币。 这些细微的善意让他们对怪人的印象开始动摇。 在一个寒冷的夜晚，小镇上的莫迪小姐家发生火灾，杰姆和斯库特在门外观看时斯库特突然感到肩上多了一条毯子，后来他们才意识到那是布拉德利悄悄为他披上的。 这个细节第一次让孩子们感受到传闻中的怪物其实有着温柔的内心。 与此同时，阿迪克斯用他的方式教育着孩子们。 当斯库特因为上学的规则烦恼时，阿迪克斯教他换位思考。 当杰姆因为破坏了邻居的杜鹃花而被阿迪克斯要求他签字道歉并帮忙修复。 这些日常的点滴潜移默化的塑造着孩子们的价值观。 平静的生活被一场战争打破，黑人汤姆鲁滨逊被白人女次，梅耶拉罗威尔指控强奸。 作为小镇上的律师，阿迪克斯被法官指定为他们的辩护。 这个决定在梅科姆起了轩然大波。 白人居民们纷纷指责阿迪克斯背叛了自己的种族。 孩子们在学校里被嘲笑，甚至有人当面辱骂阿迪克斯。 但阿迪克斯从未退缩，他告诉孩子们，当你在做一件正确的事时，就不会在意别人怎么说。 他认真调查案件细节，发现了诸多疑点。 梅耶拉身上的伤痕集中在右脸，而汤姆的左手因残疾无法活动。 梅耶拉声称被袭击时大声呼救，但邻居们从未听到声音。 汤姆证明自己曾多次帮助梅耶拉做家务，却从未收到过报酬，只因为梅耶拉家里没有别人愿意帮忙。 法庭审判的那天。 整个小镇的人都涌向了法院，斯库特、杰姆和迪尔偷偷躲在楼上旁听。 在法庭上，阿迪克斯以清晰的。 结合确凿的证据，一步步还原了真相。 嗜好，却被父亲鲍勃尤尔发现。 为了掩盖自己与黑人有染的羞耻，也为了逃避父亲的暴力，梅耶拉在鲍勃的逼迫下诬告汤姆强奸。 阿迪克斯在法庭上呼吁陪审团，在这个国家，法庭是唯一能让所有人平等的地方，无论一个人是白人还是黑人。 在上帝面前都应该被公平对待。 他的辩护无懈可击，甚至连梅耶拉自己都在盘问中漏洞百出。 然而，在种族歧视根深蒂固的南方。 陪审团的12名白人成员最终还是一致判定汤姆鲁宾逊有罪。 当判决宣布的那一刻，整个法庭陷入沉默，楼上的黑人观众却纷纷起身。 向阿迪克斯致敬，这是他们对正义坚守者的最高敬意。 汤姆鲁滨逊被判有罪后，在监狱中试图逃跑，被狱警开枪打死。 这个消息传来，阿迪克斯悲痛却平静。 他告诉孩子们，虽然我们输了，但总有人会因此受到触动。 而鲍勃尤厄尔则因为在法庭上被阿迪克斯揭穿谎言而怀恨在心。 他当众辱骂阿迪克斯，砸坏他的车窗，甚至威胁要报复他的家人。 小镇上的人们大多认为鲍勃只是说说而已。 没人真正在意他的威胁。 直到万圣节那天，斯库特和杰姆参加完学校的化妆游行后，在回家的路上遭到了鲍勃尤厄尔的袭击。 黑暗中，鲍勃用刀刺向杰姆，斯库特则因为穿着笨重的戏服而无法动弹。 就在这危急时刻，一个陌生的身影与鲍伯扭打在一起。 最终，鲍伯在混乱中被自己的刀刺死，杰姆受了伤，斯图克安然无恙。 救了孩子们的人，正是他们好奇了整整两年的阿达德利。 当斯图特看清他苍白、瘦弱的脸时，所有的恐惧都变成了感激。 他第一次真正看见了这个被误解的人，他不是怪物，只是一个沉默的守护者。 警长黑皮特为了保护布拉德利，不被小镇的目光打扰。 决定将鲍勃的死定性为意外身亡。 他告诉阿迪克斯，有时候放过一个好人才是正确的选择。 故事的最后，斯库特送布拉德利回到拉德利家。 站在布拉德利的门廊上，他看着小镇的灯火，突然明白了父亲的话，你只有站在别人的角度，才能真正理解他们的世界。 他想起了布拉德利送的礼物。 地上的毯子，此刻的挺身而出，终于懂得了不要轻易评判他人的道理。 杀死一只知更鸟是贯穿全书的核心意义。 迪克斯曾告诉孩子们，知更鸟只唱歌给人听，不破坏庄稼，不做任何坏事，杀死一只知更鸟是一种罪恶。 在在小说中，汤姆鲁滨逊和布拉德利就是两只知更鸟。 汤姆鲁滨逊勤劳善良，却因种族偏见被诬告杀害。 布拉德利温柔内向。 却因谣言被视为怪物。 他们都像知更鸟一样无害，却因为社会的偏见与恶意而受到伤害。 阿迪克斯为他们辩护。 保护布拉德，不被打扰，正是在守护这些知更鸟，守护人心中的善良与纯真。 这个隐喻也揭示了小说的核心主题，偏见是一把杀人的刀。 而善良与正义则是对抗它的力量。 即使在最黑暗的时刻，依然有人愿意为知更鸟挺身而出，这正是人性的希望所在。 杀死一只知更鸟用孩童的视角讲述了一个关于平等与正义、成长与善良的故事。 它没有激烈的批评，却用细腻的细节让我们看到种族歧视的残酷。 他没有刻意的煽情，却用阿迪克斯的坚守让我们感受到正义的力量。 这部作品之所以成为经典，正是因为它让我们明白。 真正的勇气不是战胜他人，而是在明知会失败时，依然坚持做正确的事。 真正的成长不是年龄的增长，而是学会放下偏见，看见他人的内心。 就像阿迪克斯所说，勇气是当你开始行动前就知道自己会输，但你仍然要行动，并且无论如何都要坚持到底。 这或许就是杀死一只知更鸟。 留给我们最珍贵的启示。 感谢聆听，我们下期再见。 今天分享的是杀死一只知更鸟。 大家好，欢迎来到莫林深读。 今天我们要深读的这本书是杀死一只知更鸟。 它的作者是哈珀李。 哈珀李于1926年出生在美国亚拉巴马州的蒙罗维尔小镇。 这里的南方风土人情。</w:t>
      </w:r>
    </w:p>
    <w:p>
      <w:pPr>
        <w:jc w:val="left"/>
      </w:pPr>
      <w:r>
        <w:rPr>
          <w:sz w:val="24"/>
        </w:rPr>
        <w:t>说话人1 79:06</w:t>
        <w:br/>
        <w:t>但我看不懂。</w:t>
      </w:r>
    </w:p>
    <w:p>
      <w:pPr>
        <w:jc w:val="left"/>
      </w:pPr>
      <w:r>
        <w:rPr>
          <w:sz w:val="24"/>
        </w:rPr>
        <w:t>说话人7 79:14</w:t>
        <w:br/>
        <w:t>却在1960年出版后迅速风靡全球，不仅斩获了1961年的普利策文学奖。 更被翻译成40多种语言，全球销量超过4,000万册。 这部作品以细腻的他的视角描绘了20世纪30年代美国南方小镇的种族歧视。 成为跨越时代的文学经典。 值得一提的是，小说中的主人公阿迪克斯芬奇原型正是哈珀里的父亲，一位在南方小镇坚持而故事中，孩子们对怪人拉德利的好奇，来自他童年时，邻居杜鲁门卡波特的真实经历。 杀死一只知更鸟的故事发生在20世纪30年代。 带的美国南方小镇维科姆，此时的美国正处于经济大萧条时期，整个国家而南方小镇更是白人至上的观念如同空气般渗透在生活的每一个角落。 黑人在法律科姆是一个典型的南方小镇，居民们彼此生活节奏缓慢，却也藏着根深蒂固的偏见与规矩。 小镇上的人们信奉传统，坚守着白人尊贵、黑人低贱的政治观念。 对不符合常规的人和事充满在这，教堂法庭。 学校构成了社会运作的核心，而种族隔离的界限则像一条无形的线，划分着人们的生活区域、社交圈子，甚至用水。 正是在这样的背景下，小说的主人公们开始了他们的成长与蜕变。 故事的开篇围绕着孩子们对布拉德利的好奇展开。 斯库特、杰姆和迪尔对这座紧闭的房子充满想象。 他们编造关于布拉德利的恐怖故事，偷偷跑到院子里探险。 甚至在窗户上留下字条。 拉德利家的邻居莫迪小姐告诉孩子们，不，拉德利不想出来，就像我们不想被打扰一样。 但孩子们的好奇心并未因此消退。 随着时间推移，孩子们逐渐收到来自拉德利家的礼物，树洞里的口香糖，刻着他们名字的木雕小人。 这些细微的善意让他们对怪人的印象开始动摇。 在一个寒冷的夜晚，小镇上的莫迪小姐家发生火灾，杰姆和斯库特在门外观看时。 斯库特突然感到肩上多了一条毯子，后来他们才意识到那是布拉德利悄悄为她披上的。 这个细节第一次让孩子们感受到传闻中的怪物其实有着温柔的内心。 与此同时，阿迪克斯用他的方式教育着孩子们。 当斯库特因为上学的。 听不到了吗？</w:t>
      </w:r>
    </w:p>
    <w:p>
      <w:pPr>
        <w:jc w:val="left"/>
      </w:pPr>
      <w:r>
        <w:rPr>
          <w:sz w:val="24"/>
        </w:rPr>
        <w:t>说话人1 82:21</w:t>
        <w:br/>
        <w:t>我说的话可以立刻翻。</w:t>
      </w:r>
    </w:p>
    <w:p>
      <w:pPr>
        <w:jc w:val="left"/>
      </w:pPr>
      <w:r>
        <w:rPr>
          <w:sz w:val="24"/>
        </w:rPr>
        <w:t>说话人7 82:24</w:t>
        <w:br/>
        <w:t>听不懂。 作为小镇上的律师，阿迪克斯被法官指定为汤姆辩护。 这个决定在梅科姆引起了轩然大波，白人居民们纷纷指责阿迪克斯背叛了自己的种族。 孩子们在学校里被嘲笑，甚至有人当面辱骂阿迪克斯，但阿迪克斯从未退缩。 他告诉孩子们，当你在做一件正确的事就不会再有。 他认真调查案件细节，发现了诸多疑点。 美拉身上的伤，集中在。 而汤姆的动作因残疾无法活动。 美拉说，袭击时大声呼救，但邻居们从未听到声音。 汤姆证明自己曾多次帮助美拉做家务。 却从未收到过报酬，只因为梅耶拉家里没有别人愿意帮忙。 法庭审判的那天，整个小镇的人都涌向了法院。 斯库特、杰姆和迪尔偷偷躲在路上听。 在法庭上，阿蒂普斯以清晰的逻辑和确凿的证据，一步步还原了真相。 梅耶拉因为孤独和压抑，主动向汤姆示好。 却被父亲鲍勃尤厄尔发现。 为了掩盖自己与黑人有染的羞耻，也为了逃避父亲的暴力，耶拉在鲍勃的逼迫下诬告汤姆强奸。 阿迪克斯在法庭上呼吁陪审团，在这个国家，法庭是唯一能让所有人平等的地方，无论一个人是白人还是黑人。 在上帝面前都应该被公平对待。 他的辩护无懈可击，甚至连梅耶拉自己都在盘问中漏洞百出。 然而，在种族歧视根深蒂固的南方。 陪审团的12名白人成员最终还是一致判定汤姆鲁宾逊有罪。 当判决宣布的那一刻，整个法庭陷入沉默，楼上的黑人观众却纷纷起身。 向阿迪克斯鼓掌致敬，这是他们对正义坚守者的最高敬意。 汤姆鲁滨逊被判有罪后，在监狱中试图逃跑，被狱警开枪打死。 这个消息传来，阿迪克斯悲痛却平静。 他告诉孩子们，虽然我们输了，但总有人会因此受到触动。 而鲍勃尤厄尔则因为在法庭上被阿迪克斯揭穿谎言而怀恨在心。 他当众辱骂阿蒂克斯，砸坏他的车窗，甚至威胁要报复他的家人。 小镇上的人们大多认为鲍勃只是。 没人真正在意他的微信。 直到万圣节那天，斯库特和杰姆参加完学校的化妆游行后，在回家的路上遭到了鲍勃尤厄尔的袭击。 黑暗中，鲍勃用刀刺向杰姆，斯库特则因为穿着厚重的戏服而无法动弹。 就在这危急时刻，一个陌生的身影冲了出来，与鲍勃扭打在一起。 最终鲍勃在混乱中被自己的人刺死，杰姆受了伤，斯库特安然无恙。 这是他们好奇了整整两年的。</w:t>
      </w:r>
    </w:p>
    <w:p>
      <w:pPr>
        <w:jc w:val="left"/>
      </w:pPr>
      <w:r>
        <w:rPr>
          <w:sz w:val="24"/>
        </w:rPr>
        <w:t>说话人1 85:41</w:t>
        <w:br/>
        <w:t>当斯卡特请他走时，是这样登录的呗。 还行吧，那个，这边路这边路的还好，一直在那个，可能一大段的时候可能会有点。</w:t>
      </w:r>
    </w:p>
    <w:p>
      <w:pPr>
        <w:jc w:val="left"/>
      </w:pPr>
      <w:r>
        <w:rPr>
          <w:sz w:val="24"/>
        </w:rPr>
        <w:t>说话人7 85:57</w:t>
        <w:br/>
        <w:t>这个这个我能接受，就跟领导也不会。</w:t>
      </w:r>
    </w:p>
    <w:p>
      <w:pPr>
        <w:jc w:val="left"/>
      </w:pPr>
      <w:r>
        <w:rPr>
          <w:sz w:val="24"/>
        </w:rPr>
        <w:t>说话人1 86:00</w:t>
        <w:br/>
        <w:t>今天你也录完跟他说一下，就出现白屏。 我，你什么？</w:t>
      </w:r>
    </w:p>
    <w:p>
      <w:pPr>
        <w:jc w:val="left"/>
      </w:pPr>
      <w:r>
        <w:rPr>
          <w:sz w:val="24"/>
        </w:rPr>
        <w:t>说话人7 86:04</w:t>
        <w:br/>
        <w:t>你没电脑你就把我带去，你，我电脑带去你就在那边。</w:t>
      </w:r>
    </w:p>
    <w:p>
      <w:pPr>
        <w:jc w:val="left"/>
      </w:pPr>
      <w:r>
        <w:rPr>
          <w:sz w:val="24"/>
        </w:rPr>
        <w:t>说话人1 86:08</w:t>
        <w:br/>
        <w:t>在那面，我知道我肯定会站那边，但是他那边录屏，我也不是太会那个，我什么，我也不知道什么情况。 你只有站在你的角度上，把你的里面，把你的里面，把你的里面，把你的里面会串的，哦，会串位是吧？ 就用可以用别人的，那你不是用的别人的吗？</w:t>
      </w:r>
    </w:p>
    <w:p>
      <w:pPr>
        <w:jc w:val="left"/>
      </w:pPr>
      <w:r>
        <w:rPr>
          <w:sz w:val="24"/>
        </w:rPr>
        <w:t>说话人4 86:34</w:t>
        <w:br/>
        <w:t>慢点走。</w:t>
      </w:r>
    </w:p>
    <w:p>
      <w:pPr>
        <w:jc w:val="left"/>
      </w:pPr>
      <w:r>
        <w:rPr>
          <w:sz w:val="24"/>
        </w:rPr>
        <w:t>说话人7 86:36</w:t>
        <w:br/>
        <w:t>杀死一只知更鸟是贯穿全书。</w:t>
      </w:r>
    </w:p>
    <w:p>
      <w:pPr>
        <w:jc w:val="left"/>
      </w:pPr>
      <w:r>
        <w:rPr>
          <w:sz w:val="24"/>
        </w:rPr>
        <w:t>说话人1 86:39</w:t>
        <w:br/>
        <w:t>现在就担心，怕他们电脑有问题，有些附近打开后打不开。 那我早我早上都，我早上刚开始对，增加了男的就打不开，他不知道是他账号问题还是什么，跟他前面都是一样的，他打开附件就说那个上次截屏一样，一个一个黑黑的弹窗，后来又好了。</w:t>
      </w:r>
    </w:p>
    <w:p>
      <w:pPr>
        <w:jc w:val="left"/>
      </w:pPr>
      <w:r>
        <w:rPr>
          <w:sz w:val="24"/>
        </w:rPr>
        <w:t>说话人7 86:59</w:t>
        <w:br/>
        <w:t>这跟我们没关系，我跟你说，可能可能就是卡顿。</w:t>
      </w:r>
    </w:p>
    <w:p>
      <w:pPr>
        <w:jc w:val="left"/>
      </w:pPr>
      <w:r>
        <w:rPr>
          <w:sz w:val="24"/>
        </w:rPr>
        <w:t>说话人1 87:03</w:t>
        <w:br/>
        <w:t>后来后来我用了，反反正主要领导我都测过了，都没有，不知道怎么解释。</w:t>
      </w:r>
    </w:p>
    <w:p>
      <w:pPr>
        <w:jc w:val="left"/>
      </w:pPr>
      <w:r>
        <w:rPr>
          <w:sz w:val="24"/>
        </w:rPr>
        <w:t>说话人7 87:07</w:t>
        <w:br/>
        <w:t>比如是发到云南，OV OV 是电信的网，电信我们问过了。 他没有专门针对，他不是，没有个单独的。 杨磊后来也没有，这明显他是不想弄了。</w:t>
      </w:r>
    </w:p>
    <w:p>
      <w:pPr>
        <w:jc w:val="left"/>
      </w:pPr>
      <w:r>
        <w:rPr>
          <w:sz w:val="24"/>
        </w:rPr>
        <w:t>说话人1 87:19</w:t>
        <w:br/>
        <w:t>大大数据最近还没说，最近不过我说慢了。</w:t>
      </w:r>
    </w:p>
    <w:p>
      <w:pPr>
        <w:jc w:val="left"/>
      </w:pPr>
      <w:r>
        <w:rPr>
          <w:sz w:val="24"/>
        </w:rPr>
        <w:t>说话人7 87:23</w:t>
        <w:br/>
        <w:t>打开文件慢了，你就说我们这个他只有，他没有接入移动的。</w:t>
      </w:r>
    </w:p>
    <w:p>
      <w:pPr>
        <w:jc w:val="left"/>
      </w:pPr>
      <w:r>
        <w:rPr>
          <w:sz w:val="24"/>
        </w:rPr>
        <w:t>说话人1 87:29</w:t>
        <w:br/>
        <w:t>这个是连的，欧威经常跟我说，通知我要上传附件慢，那我们大数据最近好多了，大数据是不是是不是就用的电信的？</w:t>
      </w:r>
    </w:p>
    <w:p>
      <w:pPr>
        <w:jc w:val="left"/>
      </w:pPr>
      <w:r>
        <w:rPr>
          <w:sz w:val="24"/>
        </w:rPr>
        <w:t>说话人7 87:37</w:t>
        <w:br/>
        <w:t>大数据它是移动的，一开移动很慢，后来他们花钱网络提升，可能又加了一个宽电信的，可能啊，我没细看它里面。</w:t>
      </w:r>
    </w:p>
    <w:p>
      <w:pPr>
        <w:jc w:val="left"/>
      </w:pPr>
      <w:r>
        <w:rPr>
          <w:sz w:val="24"/>
        </w:rPr>
        <w:t>说话人1 87:47</w:t>
        <w:br/>
        <w:t>我们现在我们现在是用的移动的是吧？ 电信的电信的。</w:t>
      </w:r>
    </w:p>
    <w:p>
      <w:pPr>
        <w:jc w:val="left"/>
      </w:pPr>
      <w:r>
        <w:rPr>
          <w:sz w:val="24"/>
        </w:rPr>
        <w:t>说话人7 87:55</w:t>
        <w:br/>
        <w:t>这部作品之所以成为经典，正是因为它让我们明白，真正的勇气。</w:t>
      </w:r>
    </w:p>
    <w:p>
      <w:pPr>
        <w:jc w:val="left"/>
      </w:pPr>
      <w:r>
        <w:rPr>
          <w:sz w:val="24"/>
        </w:rPr>
        <w:t>说话人1 88:04</w:t>
        <w:br/>
        <w:t>周总本来说跟我一起去的，听他这个意思他不去了。 今天下午吗？ 哦，他是他是，今天下午有事了。</w:t>
      </w:r>
    </w:p>
    <w:p>
      <w:pPr>
        <w:jc w:val="left"/>
      </w:pPr>
      <w:r>
        <w:rPr>
          <w:sz w:val="24"/>
        </w:rPr>
        <w:t>说话人7 88:21</w:t>
        <w:br/>
        <w:t>坚持到底，这或许就是杀死一只知更鸟留给我们最珍贵的启示。 感谢聆听，我们下期再见。 今天分享的是大家好，欢迎来到。</w:t>
      </w:r>
    </w:p>
    <w:p>
      <w:pPr>
        <w:jc w:val="left"/>
      </w:pPr>
      <w:r>
        <w:rPr>
          <w:sz w:val="24"/>
        </w:rPr>
        <w:t>说话人1 88:41</w:t>
        <w:br/>
        <w:t>好吧，下午吧，借用他们谁的账号登一下。</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