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会议名称：会议测试3</w:t>
        <w:br/>
        <w:t>会议时间：2025年08月28日</w:t>
        <w:br/>
        <w:t>参会人员：</w:t>
        <w:br/>
        <w:t>会议内容：</w:t>
      </w:r>
    </w:p>
    <w:p>
      <w:pPr>
        <w:jc w:val="left"/>
      </w:pPr>
      <w:r>
        <w:rPr>
          <w:sz w:val="24"/>
        </w:rPr>
        <w:t>说话人1 00:07</w:t>
        <w:br/>
        <w:t>浏览记录给他挂一下。</w:t>
      </w:r>
    </w:p>
    <w:p>
      <w:pPr>
        <w:jc w:val="left"/>
      </w:pPr>
      <w:r>
        <w:rPr>
          <w:sz w:val="24"/>
        </w:rPr>
        <w:t>说话人2 00:11</w:t>
        <w:br/>
        <w:t>把这个我需要一个网，你直接挂在车上面。</w:t>
      </w:r>
    </w:p>
    <w:p>
      <w:pPr>
        <w:jc w:val="left"/>
      </w:pPr>
      <w:r>
        <w:rPr>
          <w:sz w:val="24"/>
        </w:rPr>
        <w:t>说话人1 00:20</w:t>
        <w:br/>
        <w:t>主要是其他的，他表单又是显示那个签名的，他如果挂的话就重复挂了。</w:t>
      </w:r>
    </w:p>
    <w:p>
      <w:pPr>
        <w:jc w:val="left"/>
      </w:pPr>
      <w:r>
        <w:rPr>
          <w:sz w:val="24"/>
        </w:rPr>
        <w:t>说话人2 00:30</w:t>
        <w:br/>
        <w:t>他在公司里头，我跟他再商量商量，看看有没有什么情况，看看怎么做。我知道了。行吧。我想跟他出来吃个饭。好的，行。最好的第一个，其他都不要，因为太好看了，实在没办法了，那就用第三个。尽量第一个做不了，尽量尽量做第二个，这是目前比较好的替代方案。我们继续约吧。天呐，他们方案还能天天吃饭。</w:t>
      </w:r>
    </w:p>
    <w:p>
      <w:pPr>
        <w:jc w:val="left"/>
      </w:pPr>
      <w:r>
        <w:rPr>
          <w:sz w:val="24"/>
        </w:rPr>
        <w:t>说话人1 01:51</w:t>
        <w:br/>
        <w:t>他说这个他们用不到，那他办公室盖章盖哪啊？不盖，他不用这个，就不要了。他不用这个打印盖章，他说的。他一开始说就像那个内审单一样，把领导签名要显示在那个地方。要不然就把这个浏览器都挂到下面了。他怎么又不要了呢？他的功能就不要了吗？这全都不要了吗？那也不用收。他说他这里打印也不是说按照这个表来打印，干扰吗？那功能还要吗？功能要的，他就是要跟那审单一样，把那个领导签名还是显示在下面，还在表单里面签。那是显示把流转记录放下面呢？还是加签名框呢？浏览器都放下面的话，那其他的表是不是要就也放下面，那是不是就会有重复显示了？浏览记录目前就只有，就是没有显示这些签名的，我给他开了，可以填写审批意见。在浏览记录显示。如果是常规的话，它就只会显示同意通过，不会重复显示。我的意思是说比如这个内存，它是不是加不加呢？</w:t>
      </w:r>
    </w:p>
    <w:p>
      <w:pPr>
        <w:jc w:val="left"/>
      </w:pPr>
      <w:r>
        <w:rPr>
          <w:sz w:val="24"/>
        </w:rPr>
        <w:t>说话人3 03:32</w:t>
        <w:br/>
        <w:t>那所有的浏览记录是不是都往下挂着？</w:t>
      </w:r>
    </w:p>
    <w:p>
      <w:pPr>
        <w:jc w:val="left"/>
      </w:pPr>
      <w:r>
        <w:rPr>
          <w:sz w:val="24"/>
        </w:rPr>
        <w:t>说话人1 03:36</w:t>
        <w:br/>
        <w:t>他还要加结算目录呢。那是不是很容易往下滑？什么意思啊？他审订单也要结算目录啊？对呀，我前两天跟你说了。不是选择你们的结账方式吗？你上次说加的是，在一审审查那里加内审查的审查目录。就只是目录一样，还是说上传内容一样？把那个表单带过来，内容也带过来，然后还要再加一个字段。还要再加一个一审内审单，不是当时说一审内审单的链接吗？然后二审那肯定也要同步呀。二审审订单加二审内审单呢？对，然后等于说你把那个带过来呗。那就把那个盖章的地方拿掉，然后放那个签名呗，如果怕要存点事的话。就在这里加签名了，那这个流程是每个都加吗？现在不就是哦，你意思从哪开始加？他这个跟那个不一样，跟那个他其实还不太一样。那列诊单是在一个地方，领导不是批量提交的吗？那要么就让他只把审订单的这个流程拿出来吧，挂在下面。</w:t>
      </w:r>
    </w:p>
    <w:p>
      <w:pPr>
        <w:jc w:val="left"/>
      </w:pPr>
      <w:r>
        <w:rPr>
          <w:sz w:val="24"/>
        </w:rPr>
        <w:t>说话人2 06:10</w:t>
        <w:br/>
        <w:t>你问一下他能不能实现，能实现的话就这样最好。</w:t>
      </w:r>
    </w:p>
    <w:p>
      <w:pPr>
        <w:jc w:val="left"/>
      </w:pPr>
      <w:r>
        <w:rPr>
          <w:sz w:val="24"/>
        </w:rPr>
        <w:t>说话人1 06:16</w:t>
        <w:br/>
        <w:t>那他其他的肯定还会有同样的问题吧？</w:t>
      </w:r>
    </w:p>
    <w:p>
      <w:pPr>
        <w:jc w:val="left"/>
      </w:pPr>
      <w:r>
        <w:rPr>
          <w:sz w:val="24"/>
        </w:rPr>
        <w:t>说话人2 06:19</w:t>
        <w:br/>
        <w:t>我猜。</w:t>
      </w:r>
    </w:p>
    <w:p>
      <w:pPr>
        <w:jc w:val="left"/>
      </w:pPr>
      <w:r>
        <w:rPr>
          <w:sz w:val="24"/>
        </w:rPr>
        <w:t>说话人1 06:20</w:t>
        <w:br/>
        <w:t>但第一个就是直接把直接把这个移下来。好长啊，这个流程长吗？第一个是这样移下来，第二个方法就是你这个流程，盖章的地方肯定是要删的，不管怎么弄，这些都是要删掉的。第二个就是如果说你要像那个样子，加框子，就是每个总经理、董事长，这些框子都要加上。那种框子就复杂了，所以尽可能说能把浏览记录直接拿下来。但就像你刚刚说的，假如后面还要加一个那个目录的话，那浏览距离又在很下面了，倒不如还放上面。他现在其实是想第一个把这个地方先看到。</w:t>
      </w:r>
    </w:p>
    <w:p>
      <w:pPr>
        <w:jc w:val="left"/>
      </w:pPr>
      <w:r>
        <w:rPr>
          <w:sz w:val="24"/>
        </w:rPr>
        <w:t>说话人2 07:20</w:t>
        <w:br/>
        <w:t>第一个他在这看领导签名，他不想在这里看。</w:t>
      </w:r>
    </w:p>
    <w:p>
      <w:pPr>
        <w:jc w:val="left"/>
      </w:pPr>
      <w:r>
        <w:rPr>
          <w:sz w:val="24"/>
        </w:rPr>
        <w:t>说话人1 07:28</w:t>
        <w:br/>
        <w:t>今天还会提醒我变更这个。那让他能不能要么加签名栏，然后不把它分开吧。提交的时候都能显示吗？都在这里，然后你在一个栏里拖一下，他审，这边可以吗？叫什么？能实现吗？就像这样，审核意见都在这里，一个框子里面。其实这样是最好的，我不知道能不能实现。我觉得理论上来说这样是最好的，你去问问邱老师，不占格子，然后也好一点，不然看起来也舒服一点。不然太多了。对的。流程就很长，他意思最好能这样子，如果说能在一个格子里实现吗？那就是他在里面填，填完了以后在格子里面体现。就是最OK的，对吧？我也觉得。而且最好意义意义的就OK了。而且我觉得最好这个审批页很长，可以单独一页。张老师，你是在给我找，孙丽华能不能领个升级啊？他没来呢。</w:t>
      </w:r>
    </w:p>
    <w:p>
      <w:pPr>
        <w:jc w:val="left"/>
      </w:pPr>
      <w:r>
        <w:rPr>
          <w:sz w:val="24"/>
        </w:rPr>
        <w:t>说话人2 09:28</w:t>
        <w:br/>
        <w:t>没来呢。</w:t>
      </w:r>
    </w:p>
    <w:p>
      <w:pPr>
        <w:jc w:val="left"/>
      </w:pPr>
      <w:r>
        <w:rPr>
          <w:sz w:val="24"/>
        </w:rPr>
        <w:t>说话人1 09:30</w:t>
        <w:br/>
        <w:t>哪一个呢？遇到这个吗？现在没时间流程，你跟他们先流程。家里面有啥？</w:t>
      </w:r>
    </w:p>
    <w:p>
      <w:pPr>
        <w:jc w:val="left"/>
      </w:pPr>
      <w:r>
        <w:rPr>
          <w:sz w:val="24"/>
        </w:rPr>
        <w:t>说话人2 09:42</w:t>
        <w:br/>
        <w:t>这个家，家里，那什么，医院里，花园里。</w:t>
      </w:r>
    </w:p>
    <w:p>
      <w:pPr>
        <w:jc w:val="left"/>
      </w:pPr>
      <w:r>
        <w:rPr>
          <w:sz w:val="24"/>
        </w:rPr>
        <w:t>说话人1 09:50</w:t>
        <w:br/>
        <w:t>怎么我这没有表达啊？审核通过了呀，他要加啥？不需要了，真的。这里要加什么？加人还是加人？那就复核呗。</w:t>
      </w:r>
    </w:p>
    <w:p>
      <w:pPr>
        <w:jc w:val="left"/>
      </w:pPr>
      <w:r>
        <w:rPr>
          <w:sz w:val="24"/>
        </w:rPr>
        <w:t>说话人2 10:19</w:t>
        <w:br/>
        <w:t>可以复核啊。可以复核。</w:t>
      </w:r>
    </w:p>
    <w:p>
      <w:pPr>
        <w:jc w:val="left"/>
      </w:pPr>
      <w:r>
        <w:rPr>
          <w:sz w:val="24"/>
        </w:rPr>
        <w:t>说话人1 10:21</w:t>
        <w:br/>
        <w:t>我们这边现在能点吗？可以复核，就是我们这边点了之后，上面的会消失的。如果就是重新选人的话。等邱老师来再说吧。好难啊，他们这个。啥呀？月卡。这流程弄的好复杂。</w:t>
      </w:r>
    </w:p>
    <w:p>
      <w:pPr>
        <w:jc w:val="left"/>
      </w:pPr>
      <w:r>
        <w:rPr>
          <w:sz w:val="24"/>
        </w:rPr>
        <w:t>说话人2 11:27</w:t>
        <w:br/>
        <w:t>是。</w:t>
      </w:r>
    </w:p>
    <w:p>
      <w:pPr>
        <w:jc w:val="left"/>
      </w:pPr>
      <w:r>
        <w:rPr>
          <w:sz w:val="24"/>
        </w:rPr>
        <w:t>说话人1 12:31</w:t>
        <w:br/>
        <w:t>不承认呐，这怎么弄啊？</w:t>
      </w:r>
    </w:p>
    <w:p>
      <w:pPr>
        <w:jc w:val="left"/>
      </w:pPr>
      <w:r>
        <w:rPr>
          <w:sz w:val="24"/>
        </w:rPr>
        <w:t>说话人1 14:12</w:t>
        <w:br/>
        <w:t>去局党委，这个要不要给它删掉啊？这个用不到。中央政法委，把它删掉。其实我觉得浏览记录在上面显示多清楚啊，一点就知道了。他们，我知道他们，因为OA就是在下面显示的。</w:t>
      </w:r>
    </w:p>
    <w:p>
      <w:pPr>
        <w:jc w:val="left"/>
      </w:pPr>
      <w:r>
        <w:rPr>
          <w:sz w:val="24"/>
        </w:rPr>
        <w:t>说话人2 15:08</w:t>
        <w:br/>
        <w:t xml:space="preserve"> </w:t>
      </w:r>
    </w:p>
    <w:p>
      <w:pPr>
        <w:jc w:val="left"/>
      </w:pPr>
      <w:r>
        <w:rPr>
          <w:sz w:val="24"/>
        </w:rPr>
        <w:t>说话人1 15:11</w:t>
        <w:br/>
        <w:t>在下面你还要划拉，不停的划拉。</w:t>
      </w:r>
    </w:p>
    <w:p>
      <w:pPr>
        <w:jc w:val="left"/>
      </w:pPr>
      <w:r>
        <w:rPr>
          <w:sz w:val="24"/>
        </w:rPr>
        <w:t>说话人3 15:15</w:t>
        <w:br/>
        <w:t>因为他们的表单没有，他们OA的表单没有那么长。</w:t>
      </w:r>
    </w:p>
    <w:p>
      <w:pPr>
        <w:jc w:val="left"/>
      </w:pPr>
      <w:r>
        <w:rPr>
          <w:sz w:val="24"/>
        </w:rPr>
        <w:t>说话人1 15:18</w:t>
        <w:br/>
        <w:t>我觉得对，他们一直对标OA，他们OA里其实没有表单啊。属于是你就发一点通知，然后。就像通知框一样。对啊。总是要跟OA对比。没办法，用习惯了。</w:t>
      </w:r>
    </w:p>
    <w:p>
      <w:pPr>
        <w:jc w:val="left"/>
      </w:pPr>
      <w:r>
        <w:rPr>
          <w:sz w:val="24"/>
        </w:rPr>
        <w:t>说话人2 15:38</w:t>
        <w:br/>
        <w:t>对，你动，怎么弄？快找位置，关键的吗？干嘛呢？</w:t>
      </w:r>
    </w:p>
    <w:p>
      <w:pPr>
        <w:jc w:val="left"/>
      </w:pPr>
      <w:r>
        <w:rPr>
          <w:sz w:val="24"/>
        </w:rPr>
        <w:t>说话人1 19:19</w:t>
        <w:br/>
        <w:t>这测了吗？在测呢。现在就是审批人发起的都有开始按钮嘛。然后其中一个人点开始，另外一个人的画面就是一片空白的。他们不承认，他说你明天要看到了，那除非你明天点开，他们看不到可以。但那等于说谁空白啊？</w:t>
      </w:r>
    </w:p>
    <w:p>
      <w:pPr>
        <w:jc w:val="left"/>
      </w:pPr>
      <w:r>
        <w:rPr>
          <w:sz w:val="24"/>
        </w:rPr>
        <w:t>说话人3 19:42</w:t>
        <w:br/>
        <w:t>其他人是空白吗？</w:t>
      </w:r>
    </w:p>
    <w:p>
      <w:pPr>
        <w:jc w:val="left"/>
      </w:pPr>
      <w:r>
        <w:rPr>
          <w:sz w:val="24"/>
        </w:rPr>
        <w:t>说话人1 19:43</w:t>
        <w:br/>
        <w:t>其他人不空白，你看我登了一个，你有没有试一下像昨天的，7个账号就可以看到。</w:t>
      </w:r>
    </w:p>
    <w:p>
      <w:pPr>
        <w:jc w:val="left"/>
      </w:pPr>
      <w:r>
        <w:rPr>
          <w:sz w:val="24"/>
        </w:rPr>
        <w:t>说话人3 19:49</w:t>
        <w:br/>
        <w:t>我关心问你个，昨天韩龙是后进的嘛？如果现在后进后一个，比如说可以呀，可以看呀，蔡建比如说之前没进，现在进来能看到这个东西吗？能看到，蔡建看看呢，现在把蔡建关掉，之后再进入进去。</w:t>
      </w:r>
    </w:p>
    <w:p>
      <w:pPr>
        <w:jc w:val="left"/>
      </w:pPr>
      <w:r>
        <w:rPr>
          <w:sz w:val="24"/>
        </w:rPr>
        <w:t>说话人1 20:01</w:t>
        <w:br/>
        <w:t>蔡建，蔡老师你自己登账号。</w:t>
      </w:r>
    </w:p>
    <w:p>
      <w:pPr>
        <w:jc w:val="left"/>
      </w:pPr>
      <w:r>
        <w:rPr>
          <w:sz w:val="24"/>
        </w:rPr>
        <w:t>说话人2 20:03</w:t>
        <w:br/>
        <w:t>大数据，我们可以看到的，我就后进的。</w:t>
      </w:r>
    </w:p>
    <w:p>
      <w:pPr>
        <w:jc w:val="left"/>
      </w:pPr>
      <w:r>
        <w:rPr>
          <w:sz w:val="24"/>
        </w:rPr>
        <w:t>说话人1 20:10</w:t>
        <w:br/>
        <w:t>昨天是因为徐亮那边没开的问题。后来我想了一下，之前我也会半途进去，没见蔡建了吗？见了，蔡建的密码6个一。</w:t>
      </w:r>
    </w:p>
    <w:p>
      <w:pPr>
        <w:jc w:val="left"/>
      </w:pPr>
      <w:r>
        <w:rPr>
          <w:sz w:val="24"/>
        </w:rPr>
        <w:t>说话人2 20:21</w:t>
        <w:br/>
        <w:t>123456。</w:t>
      </w:r>
    </w:p>
    <w:p>
      <w:pPr>
        <w:jc w:val="left"/>
      </w:pPr>
      <w:r>
        <w:rPr>
          <w:sz w:val="24"/>
        </w:rPr>
        <w:t>说话人3 20:24</w:t>
        <w:br/>
        <w:t>你试一下也行嘛。验证码，是你自己的手机号。</w:t>
      </w:r>
    </w:p>
    <w:p>
      <w:pPr>
        <w:jc w:val="left"/>
      </w:pPr>
      <w:r>
        <w:rPr>
          <w:sz w:val="24"/>
        </w:rPr>
        <w:t>说话人1 20:30</w:t>
        <w:br/>
        <w:t>国际黄总那边。那等于说还是给一个人，跟两个人，这个问题吗？看黄总那边能不能处理。昨天他就跟我说，两个人只能一个人开。说的是这个，可以，第三个直接进吧，直接点会议名称，都不明显。这天冷了。</w:t>
      </w:r>
    </w:p>
    <w:p>
      <w:pPr>
        <w:jc w:val="left"/>
      </w:pPr>
      <w:r>
        <w:rPr>
          <w:sz w:val="24"/>
        </w:rPr>
        <w:t>说话人3 20:54</w:t>
        <w:br/>
        <w:t>可以看到，很好。可以看到。还在说话的意思。我们在说话。</w:t>
      </w:r>
    </w:p>
    <w:p>
      <w:pPr>
        <w:jc w:val="left"/>
      </w:pPr>
      <w:r>
        <w:rPr>
          <w:sz w:val="24"/>
        </w:rPr>
        <w:t>说话人1 20:59</w:t>
        <w:br/>
        <w:t>现在挺快的。</w:t>
      </w:r>
    </w:p>
    <w:p>
      <w:pPr>
        <w:jc w:val="left"/>
      </w:pPr>
      <w:r>
        <w:rPr>
          <w:sz w:val="24"/>
        </w:rPr>
        <w:t>说话人3 21:01</w:t>
        <w:br/>
        <w:t>他是把前面的话弄出来了。</w:t>
      </w:r>
    </w:p>
    <w:p>
      <w:pPr>
        <w:jc w:val="left"/>
      </w:pPr>
      <w:r>
        <w:rPr>
          <w:sz w:val="24"/>
        </w:rPr>
        <w:t>说话人1 21:03</w:t>
        <w:br/>
        <w:t>加载出来。还是以前的。这8点半，这八点钟的。</w:t>
      </w:r>
    </w:p>
    <w:p>
      <w:pPr>
        <w:jc w:val="left"/>
      </w:pPr>
      <w:r>
        <w:rPr>
          <w:sz w:val="24"/>
        </w:rPr>
        <w:t>说话人2 21:12</w:t>
        <w:br/>
        <w:t>16个。</w:t>
      </w:r>
    </w:p>
    <w:p>
      <w:pPr>
        <w:jc w:val="left"/>
      </w:pPr>
      <w:r>
        <w:rPr>
          <w:sz w:val="24"/>
        </w:rPr>
        <w:t>说话人1 21:13</w:t>
        <w:br/>
        <w:t>不对，上次不是说是会议时长吗？他说话时间说了20分钟，这个是时长，不是时间。确实很容易让人误会成时间。</w:t>
      </w:r>
    </w:p>
    <w:p>
      <w:pPr>
        <w:jc w:val="left"/>
      </w:pPr>
      <w:r>
        <w:rPr>
          <w:sz w:val="24"/>
        </w:rPr>
        <w:t>说话人3 21:22</w:t>
        <w:br/>
        <w:t>谁会说20分钟啊？</w:t>
      </w:r>
    </w:p>
    <w:p>
      <w:pPr>
        <w:jc w:val="left"/>
      </w:pPr>
      <w:r>
        <w:rPr>
          <w:sz w:val="24"/>
        </w:rPr>
        <w:t>说话人1 21:23</w:t>
        <w:br/>
        <w:t>我们刚哪有最上面，从开始到现在。第一分钟、第二分钟、第三分钟说了什么东西？我以为8点钟了。这个确实容易让人混淆。对，没有那个喇叭。这边识别的，是你们一个电脑就好了。</w:t>
      </w:r>
    </w:p>
    <w:p>
      <w:pPr>
        <w:jc w:val="left"/>
      </w:pPr>
      <w:r>
        <w:rPr>
          <w:sz w:val="24"/>
        </w:rPr>
        <w:t>说话人3 21:43</w:t>
        <w:br/>
        <w:t>这收音是一个人收音的。</w:t>
      </w:r>
    </w:p>
    <w:p>
      <w:pPr>
        <w:jc w:val="left"/>
      </w:pPr>
      <w:r>
        <w:rPr>
          <w:sz w:val="24"/>
        </w:rPr>
        <w:t>说话人1 21:51</w:t>
        <w:br/>
        <w:t>这个要不要改一下？这个时间啊？他们原来就这样。</w:t>
      </w:r>
    </w:p>
    <w:p>
      <w:pPr>
        <w:jc w:val="left"/>
      </w:pPr>
      <w:r>
        <w:rPr>
          <w:sz w:val="24"/>
        </w:rPr>
        <w:t>说话人3 21:57</w:t>
        <w:br/>
        <w:t>这个时间为什么让人家很明显知道这个是时间呢？</w:t>
      </w:r>
    </w:p>
    <w:p>
      <w:pPr>
        <w:jc w:val="left"/>
      </w:pPr>
      <w:r>
        <w:rPr>
          <w:sz w:val="24"/>
        </w:rPr>
        <w:t>说话人1 22:01</w:t>
        <w:br/>
        <w:t>那就讲会议时长吧，加个字。会议时长没改，第几分钟了？</w:t>
      </w:r>
    </w:p>
    <w:p>
      <w:pPr>
        <w:jc w:val="left"/>
      </w:pPr>
      <w:r>
        <w:rPr>
          <w:sz w:val="24"/>
        </w:rPr>
        <w:t>说话人3 22:10</w:t>
        <w:br/>
        <w:t>要么就改成时间显示，他现在是简写的。正常倒计时，手机倒计时是怎么倒？你给我看手机的倒计时，它是按照什么方式来的？</w:t>
      </w:r>
    </w:p>
    <w:p>
      <w:pPr>
        <w:jc w:val="left"/>
      </w:pPr>
      <w:r>
        <w:rPr>
          <w:sz w:val="24"/>
        </w:rPr>
        <w:t>说话人1 22:25</w:t>
        <w:br/>
        <w:t>好快又下班咯。倒计时。</w:t>
      </w:r>
    </w:p>
    <w:p>
      <w:pPr>
        <w:jc w:val="left"/>
      </w:pPr>
      <w:r>
        <w:rPr>
          <w:sz w:val="24"/>
        </w:rPr>
        <w:t>说话人2 22:33</w:t>
        <w:br/>
        <w:t>手机设置里面有一个，我看时间。</w:t>
      </w:r>
    </w:p>
    <w:p>
      <w:pPr>
        <w:jc w:val="left"/>
      </w:pPr>
      <w:r>
        <w:rPr>
          <w:sz w:val="24"/>
        </w:rPr>
        <w:t>说话人3 22:42</w:t>
        <w:br/>
        <w:t>我看他是怎么表达的？</w:t>
      </w:r>
    </w:p>
    <w:p>
      <w:pPr>
        <w:jc w:val="left"/>
      </w:pPr>
      <w:r>
        <w:rPr>
          <w:sz w:val="24"/>
        </w:rPr>
        <w:t>说话人2 22:44</w:t>
        <w:br/>
        <w:t>我们老录音计算器，不是，这计算器呢？这个，我这是前面，再多两个0，零零冒号，再多两个0就不会用了，会不会啊？</w:t>
      </w:r>
    </w:p>
    <w:p>
      <w:pPr>
        <w:jc w:val="left"/>
      </w:pPr>
      <w:r>
        <w:rPr>
          <w:sz w:val="24"/>
        </w:rPr>
        <w:t>说话人3 23:11</w:t>
        <w:br/>
        <w:t>多两个0，这个是不是就计时了？</w:t>
      </w:r>
    </w:p>
    <w:p>
      <w:pPr>
        <w:jc w:val="left"/>
      </w:pPr>
      <w:r>
        <w:rPr>
          <w:sz w:val="24"/>
        </w:rPr>
        <w:t>说话人1 23:13</w:t>
        <w:br/>
        <w:t>就刚刚那个，他等于说他是什么？分分，他的小时呢？他一直以分钟计时，那我如果超过一小时怎么写呢？</w:t>
      </w:r>
    </w:p>
    <w:p>
      <w:pPr>
        <w:jc w:val="left"/>
      </w:pPr>
      <w:r>
        <w:rPr>
          <w:sz w:val="24"/>
        </w:rPr>
        <w:t>说话人3 23:23</w:t>
        <w:br/>
        <w:t>就80分。</w:t>
      </w:r>
    </w:p>
    <w:p>
      <w:pPr>
        <w:jc w:val="left"/>
      </w:pPr>
      <w:r>
        <w:rPr>
          <w:sz w:val="24"/>
        </w:rPr>
        <w:t>说话人1 23:26</w:t>
        <w:br/>
        <w:t>那么我呢，有没有可能？我看一下。</w:t>
      </w:r>
    </w:p>
    <w:p>
      <w:pPr>
        <w:jc w:val="left"/>
      </w:pPr>
      <w:r>
        <w:rPr>
          <w:sz w:val="24"/>
        </w:rPr>
        <w:t>说话人3 23:37</w:t>
        <w:br/>
        <w:t>22分钟，指这个意思。讲话了，这边变成0分钟是什么意思？</w:t>
      </w:r>
    </w:p>
    <w:p>
      <w:pPr>
        <w:jc w:val="left"/>
      </w:pPr>
      <w:r>
        <w:rPr>
          <w:sz w:val="24"/>
        </w:rPr>
        <w:t>说话人1 23:42</w:t>
        <w:br/>
        <w:t>没有出来？结束以后这边就知道了。是，正在录的时候他是0，但他这边已经在计时了，其实这边就可以改成正常的时间。看看应该怎么显示的呗？</w:t>
      </w:r>
    </w:p>
    <w:p>
      <w:pPr>
        <w:jc w:val="left"/>
      </w:pPr>
      <w:r>
        <w:rPr>
          <w:sz w:val="24"/>
        </w:rPr>
        <w:t>说话人3 24:00</w:t>
        <w:br/>
        <w:t>看他后台怎么显示，这是许亮好像后做的吧？</w:t>
      </w:r>
    </w:p>
    <w:p>
      <w:pPr>
        <w:jc w:val="left"/>
      </w:pPr>
      <w:r>
        <w:rPr>
          <w:sz w:val="24"/>
        </w:rPr>
        <w:t>说话人1 24:03</w:t>
        <w:br/>
        <w:t>一样的。腾讯会议不就有一个。</w:t>
      </w:r>
    </w:p>
    <w:p>
      <w:pPr>
        <w:jc w:val="left"/>
      </w:pPr>
      <w:r>
        <w:rPr>
          <w:sz w:val="24"/>
        </w:rPr>
        <w:t>说话人3 24:06</w:t>
        <w:br/>
        <w:t>腾讯会议，豆包豆包，看下豆包。豆包好像就一起录了。我是主持人吗？</w:t>
      </w:r>
    </w:p>
    <w:p>
      <w:pPr>
        <w:jc w:val="left"/>
      </w:pPr>
      <w:r>
        <w:rPr>
          <w:sz w:val="24"/>
        </w:rPr>
        <w:t>说话人1 24:16</w:t>
        <w:br/>
        <w:t>他现在会议主持写的是我，是的，我写的。就和会议主持。</w:t>
      </w:r>
    </w:p>
    <w:p>
      <w:pPr>
        <w:jc w:val="left"/>
      </w:pPr>
      <w:r>
        <w:rPr>
          <w:sz w:val="24"/>
        </w:rPr>
        <w:t>说话人3 24:23</w:t>
        <w:br/>
        <w:t>前面多两个零，全是多两个零啊，这样不让人家产生歧义。这是徐亮改的还是人家改的？</w:t>
      </w:r>
    </w:p>
    <w:p>
      <w:pPr>
        <w:jc w:val="left"/>
      </w:pPr>
      <w:r>
        <w:rPr>
          <w:sz w:val="24"/>
        </w:rPr>
        <w:t>说话人2 24:31</w:t>
        <w:br/>
        <w:t>我看他们之前是怎么样的？</w:t>
      </w:r>
    </w:p>
    <w:p>
      <w:pPr>
        <w:jc w:val="left"/>
      </w:pPr>
      <w:r>
        <w:rPr>
          <w:sz w:val="24"/>
        </w:rPr>
        <w:t>说话人3 24:36</w:t>
        <w:br/>
        <w:t>再让他看看他的。看他能录多长时间。我跟李总谈过了，聊了半天，半小时呢。他说，反正两个事，一个是需要，如果真的弄的话，把资源全都弄给我们，但他说三个小时没试过。他说该心动了，就那个董工，你看一下有没有办法，我跟他说，不然我能不能暂停一下，自动保存下来。其实分段保存，他们说的有道理的。</w:t>
      </w:r>
    </w:p>
    <w:p>
      <w:pPr>
        <w:jc w:val="left"/>
      </w:pPr>
      <w:r>
        <w:rPr>
          <w:sz w:val="24"/>
        </w:rPr>
        <w:t>说话人1 25:10</w:t>
        <w:br/>
        <w:t>这样也好。</w:t>
      </w:r>
    </w:p>
    <w:p>
      <w:pPr>
        <w:jc w:val="left"/>
      </w:pPr>
      <w:r>
        <w:rPr>
          <w:sz w:val="24"/>
        </w:rPr>
        <w:t>说话人3 25:11</w:t>
        <w:br/>
        <w:t>对了，比如说我现在会议结束了，点一下暂停，下一个暂停以后，他要把之前的重新再弄一遍，不就又来了吗？</w:t>
      </w:r>
    </w:p>
    <w:p>
      <w:pPr>
        <w:jc w:val="left"/>
      </w:pPr>
      <w:r>
        <w:rPr>
          <w:sz w:val="24"/>
        </w:rPr>
        <w:t>说话人1 25:20</w:t>
        <w:br/>
        <w:t>很慢，对，最好录完后自动保存，不需要重新录。</w:t>
      </w:r>
    </w:p>
    <w:p>
      <w:pPr>
        <w:jc w:val="left"/>
      </w:pPr>
      <w:r>
        <w:rPr>
          <w:sz w:val="24"/>
        </w:rPr>
        <w:t>说话人3 25:26</w:t>
        <w:br/>
        <w:t>录好一个放上面，然后再来第二个。其实一个会议应保留一个录音，每个议题暂停时保存，应设置暂停、保存按钮，一个议题一个录音，避免混淆。</w:t>
      </w:r>
    </w:p>
    <w:p>
      <w:pPr>
        <w:jc w:val="left"/>
      </w:pPr>
      <w:r>
        <w:rPr>
          <w:sz w:val="24"/>
        </w:rPr>
        <w:t>说话人1 25:53</w:t>
        <w:br/>
        <w:t>那我去了。</w:t>
      </w:r>
    </w:p>
    <w:p>
      <w:pPr>
        <w:jc w:val="left"/>
      </w:pPr>
      <w:r>
        <w:rPr>
          <w:sz w:val="24"/>
        </w:rPr>
        <w:t>说话人3 26:01</w:t>
        <w:br/>
        <w:t>出来了，这个游戏我给你看一下。但反正我也跟他说了，我先签一路，我的方案本来就先支持一路，后面再扩建，他说行的。我确实没拿到钱，换董事长了，他也能理解。他没有说你拿不到钱就不合作，他会感谢我们前期给他做的测试，我们都怀疑是不是没测出问题。</w:t>
      </w:r>
    </w:p>
    <w:p>
      <w:pPr>
        <w:jc w:val="left"/>
      </w:pPr>
      <w:r>
        <w:rPr>
          <w:sz w:val="24"/>
        </w:rPr>
        <w:t>说话人1 26:25</w:t>
        <w:br/>
        <w:t>他这个是什么意思？为什么10，你这是会议测试3。</w:t>
      </w:r>
    </w:p>
    <w:p>
      <w:pPr>
        <w:jc w:val="left"/>
      </w:pPr>
      <w:r>
        <w:rPr>
          <w:sz w:val="24"/>
        </w:rPr>
        <w:t>说话人2 26:33</w:t>
        <w:br/>
        <w:t>我知道，他也是两个方案。</w:t>
      </w:r>
    </w:p>
    <w:p>
      <w:pPr>
        <w:jc w:val="left"/>
      </w:pPr>
      <w:r>
        <w:rPr>
          <w:sz w:val="24"/>
        </w:rPr>
        <w:t>说话人1 26:38</w:t>
        <w:br/>
        <w:t>就直接弄到他们那儿，先不动了，防止出问题吧。</w:t>
      </w:r>
    </w:p>
    <w:p>
      <w:pPr>
        <w:jc w:val="left"/>
      </w:pPr>
      <w:r>
        <w:rPr>
          <w:sz w:val="24"/>
        </w:rPr>
        <w:t>说话人2 26:44</w:t>
        <w:br/>
        <w:t>先给他用起来吧。</w:t>
      </w:r>
    </w:p>
    <w:p>
      <w:pPr>
        <w:jc w:val="left"/>
      </w:pPr>
      <w:r>
        <w:rPr>
          <w:sz w:val="24"/>
        </w:rPr>
        <w:t>说话人1 26:47</w:t>
        <w:br/>
        <w:t>他说这样一段一段保存，让工程师确认能否实现。</w:t>
      </w:r>
    </w:p>
    <w:p>
      <w:pPr>
        <w:jc w:val="left"/>
      </w:pPr>
      <w:r>
        <w:rPr>
          <w:sz w:val="24"/>
        </w:rPr>
        <w:t>说话人3 26:55</w:t>
        <w:br/>
        <w:t>我还没提具体需求。他说要问技术团队能否实现。会议中断是因为资源不足，没本地部署。我明确告诉他下周二很关键，录不好可能拿不到钱。他说三小时没试过，建议分段。三小时确实太长了。</w:t>
      </w:r>
    </w:p>
    <w:p>
      <w:pPr>
        <w:jc w:val="left"/>
      </w:pPr>
      <w:r>
        <w:rPr>
          <w:sz w:val="24"/>
        </w:rPr>
        <w:t>说话人1 27:24</w:t>
        <w:br/>
        <w:t>分段功能有必要，至少暂停后能保存进度，否则重新开始会覆盖之前内容。</w:t>
      </w:r>
    </w:p>
    <w:p>
      <w:pPr>
        <w:jc w:val="left"/>
      </w:pPr>
      <w:r>
        <w:rPr>
          <w:sz w:val="24"/>
        </w:rPr>
        <w:t>说话人3 27:37</w:t>
        <w:br/>
        <w:t>把需求报上去。同事去医院挂水，皮肤过敏长疹子，可能是荨麻疹。群里艾特一下导播确认：下周二是否正式启用？现在测试中，为保证会议顺利需要分段保存功能。</w:t>
      </w:r>
    </w:p>
    <w:p>
      <w:pPr>
        <w:jc w:val="left"/>
      </w:pPr>
      <w:r>
        <w:rPr>
          <w:sz w:val="24"/>
        </w:rPr>
        <w:t>说话人1 28:14</w:t>
        <w:br/>
        <w:t>随心而动。</w:t>
      </w:r>
    </w:p>
    <w:p>
      <w:pPr>
        <w:jc w:val="left"/>
      </w:pPr>
      <w:r>
        <w:rPr>
          <w:sz w:val="24"/>
        </w:rPr>
        <w:t>说话人3 28:15</w:t>
        <w:br/>
        <w:t>为保证下周二上午正式启用，正在测试。会议是否可能超三小时？需确认暂停后自动分段保存。工程师姓董，董工。</w:t>
      </w:r>
    </w:p>
    <w:p>
      <w:pPr>
        <w:jc w:val="left"/>
      </w:pPr>
      <w:r>
        <w:rPr>
          <w:sz w:val="24"/>
        </w:rPr>
        <w:t>说话人2 28:36</w:t>
        <w:br/>
        <w:t>董工，嗯，董工。</w:t>
      </w:r>
    </w:p>
    <w:p>
      <w:pPr>
        <w:jc w:val="left"/>
      </w:pPr>
      <w:r>
        <w:rPr>
          <w:sz w:val="24"/>
        </w:rPr>
        <w:t>说话人3 28:39</w:t>
        <w:br/>
        <w:t>为确保下周二会议功能，我现在压力很大。</w:t>
      </w:r>
    </w:p>
    <w:p>
      <w:pPr>
        <w:jc w:val="left"/>
      </w:pPr>
      <w:r>
        <w:rPr>
          <w:sz w:val="24"/>
        </w:rPr>
        <w:t>说话人2 28:57</w:t>
        <w:br/>
        <w:t>我也很紧张。</w:t>
      </w:r>
    </w:p>
    <w:p>
      <w:pPr>
        <w:jc w:val="left"/>
      </w:pPr>
      <w:r>
        <w:rPr>
          <w:sz w:val="24"/>
        </w:rPr>
        <w:t>说话人3 29:00</w:t>
        <w:br/>
        <w:t>做个小事情。</w:t>
      </w:r>
    </w:p>
    <w:p>
      <w:pPr>
        <w:jc w:val="left"/>
      </w:pPr>
      <w:r>
        <w:rPr>
          <w:sz w:val="24"/>
        </w:rPr>
        <w:t>说话人2 29:04</w:t>
        <w:br/>
        <w:t>我先送孩子上学，待会再组织语言。</w:t>
      </w:r>
    </w:p>
    <w:p>
      <w:pPr>
        <w:jc w:val="left"/>
      </w:pPr>
      <w:r>
        <w:rPr>
          <w:sz w:val="24"/>
        </w:rPr>
        <w:t>说话人3 29:09</w:t>
        <w:br/>
        <w:t>正在测试会议功能，下周三个议题最好一个保存一次。周总和李总说过，让他沟通解决方案。</w:t>
      </w:r>
    </w:p>
    <w:p>
      <w:pPr>
        <w:jc w:val="left"/>
      </w:pPr>
      <w:r>
        <w:rPr>
          <w:sz w:val="24"/>
        </w:rPr>
        <w:t>说话人2 29:22</w:t>
        <w:br/>
        <w:t>嗯。</w:t>
      </w:r>
    </w:p>
    <w:p>
      <w:pPr>
        <w:jc w:val="left"/>
      </w:pPr>
      <w:r>
        <w:rPr>
          <w:sz w:val="24"/>
        </w:rPr>
        <w:t>说话人3 29:25</w:t>
        <w:br/>
        <w:t>他们项目进度不明确。华为笔记本都有录音功能，他们以本地化保密性为亮点，但OA同样在外网运作。</w:t>
      </w:r>
    </w:p>
    <w:p>
      <w:pPr>
        <w:jc w:val="left"/>
      </w:pPr>
      <w:r>
        <w:rPr>
          <w:sz w:val="24"/>
        </w:rPr>
        <w:t>说话人2 29:51</w:t>
        <w:br/>
        <w:t>啊。</w:t>
      </w:r>
    </w:p>
    <w:p>
      <w:pPr>
        <w:jc w:val="left"/>
      </w:pPr>
      <w:r>
        <w:rPr>
          <w:sz w:val="24"/>
        </w:rPr>
        <w:t>说话人3 29:58</w:t>
        <w:br/>
        <w:t>现在录了多长时间了？半小时，目前还好吗？拿水哥。这边写一下东哥，为了保证下周二上午9点到12点的会议能把这边的安排确定下来。</w:t>
      </w:r>
    </w:p>
    <w:p>
      <w:pPr>
        <w:jc w:val="left"/>
      </w:pPr>
      <w:r>
        <w:rPr>
          <w:sz w:val="24"/>
        </w:rPr>
        <w:t>说话人1 30:22</w:t>
        <w:br/>
        <w:t>也不一定下周二，反正他说星期一或星期二，今天确认的是星期二。</w:t>
      </w:r>
    </w:p>
    <w:p>
      <w:pPr>
        <w:jc w:val="left"/>
      </w:pPr>
      <w:r>
        <w:rPr>
          <w:sz w:val="24"/>
        </w:rPr>
        <w:t>说话人3 30:28</w:t>
        <w:br/>
        <w:t>星期二，通知已经发了。</w:t>
      </w:r>
    </w:p>
    <w:p>
      <w:pPr>
        <w:jc w:val="left"/>
      </w:pPr>
      <w:r>
        <w:rPr>
          <w:sz w:val="24"/>
        </w:rPr>
        <w:t>说话人1 30:38</w:t>
        <w:br/>
        <w:t>喂，你好。会议时长4个小时，不再说了。</w:t>
      </w:r>
    </w:p>
    <w:p>
      <w:pPr>
        <w:jc w:val="left"/>
      </w:pPr>
      <w:r>
        <w:rPr>
          <w:sz w:val="24"/>
        </w:rPr>
        <w:t>说话人3 30:44</w:t>
        <w:br/>
        <w:t>可能3~4小时吧，当天会议预计3~4小时，在4小时左右。9点到12点还不到一点。</w:t>
      </w:r>
    </w:p>
    <w:p>
      <w:pPr>
        <w:jc w:val="left"/>
      </w:pPr>
      <w:r>
        <w:rPr>
          <w:sz w:val="24"/>
        </w:rPr>
        <w:t>说话人2 31:06</w:t>
        <w:br/>
        <w:t>就写长一点。</w:t>
      </w:r>
    </w:p>
    <w:p>
      <w:pPr>
        <w:jc w:val="left"/>
      </w:pPr>
      <w:r>
        <w:rPr>
          <w:sz w:val="24"/>
        </w:rPr>
        <w:t>说话人3 31:10</w:t>
        <w:br/>
        <w:t>会议共三个议程，能否实现分议程保存？一个议程撑死一小时，主要是三个合并。让参会人签三次也不实际，实际就一个会。语音识别准确的话，内容应该能完整记录。</w:t>
      </w:r>
    </w:p>
    <w:p>
      <w:pPr>
        <w:jc w:val="left"/>
      </w:pPr>
      <w:r>
        <w:rPr>
          <w:sz w:val="24"/>
        </w:rPr>
        <w:t>说话人1 31:41</w:t>
        <w:br/>
        <w:t>识别效果不稳定。直接电话沟通可能更准确。</w:t>
      </w:r>
    </w:p>
    <w:p>
      <w:pPr>
        <w:jc w:val="left"/>
      </w:pPr>
      <w:r>
        <w:rPr>
          <w:sz w:val="24"/>
        </w:rPr>
        <w:t>说话人2 31:47</w:t>
        <w:br/>
        <w:t>蔡老师打电话时，对方声音识别不太准。</w:t>
      </w:r>
    </w:p>
    <w:p>
      <w:pPr>
        <w:jc w:val="left"/>
      </w:pPr>
      <w:r>
        <w:rPr>
          <w:sz w:val="24"/>
        </w:rPr>
        <w:t>说话人3 31:53</w:t>
        <w:br/>
        <w:t>对方没回复我。测试时没覆盖到位，你上传的是附件吗？</w:t>
      </w:r>
    </w:p>
    <w:p>
      <w:pPr>
        <w:jc w:val="left"/>
      </w:pPr>
      <w:r>
        <w:rPr>
          <w:sz w:val="24"/>
        </w:rPr>
        <w:t>说话人1 32:00</w:t>
        <w:br/>
        <w:t>没上传附件。李明燕是后加的，议题里没选他参会。</w:t>
      </w:r>
    </w:p>
    <w:p>
      <w:pPr>
        <w:jc w:val="left"/>
      </w:pPr>
      <w:r>
        <w:rPr>
          <w:sz w:val="24"/>
        </w:rPr>
        <w:t>说话人3 32:07</w:t>
        <w:br/>
        <w:t>李明燕是谁？</w:t>
      </w:r>
    </w:p>
    <w:p>
      <w:pPr>
        <w:jc w:val="left"/>
      </w:pPr>
      <w:r>
        <w:rPr>
          <w:sz w:val="24"/>
        </w:rPr>
        <w:t>说话人1 32:08</w:t>
        <w:br/>
        <w:t>李明账号的审核人，参会名单没加他。议题也没分配给他，第二个议题可能有涉及。</w:t>
      </w:r>
    </w:p>
    <w:p>
      <w:pPr>
        <w:jc w:val="left"/>
      </w:pPr>
      <w:r>
        <w:rPr>
          <w:sz w:val="24"/>
        </w:rPr>
        <w:t>说话人3 32:28</w:t>
        <w:br/>
        <w:t>后缀名太多。像绿客系统那样明确测试多个议题，部分可控部分不可控？</w:t>
      </w:r>
    </w:p>
    <w:p>
      <w:pPr>
        <w:jc w:val="left"/>
      </w:pPr>
      <w:r>
        <w:rPr>
          <w:sz w:val="24"/>
        </w:rPr>
        <w:t>说话人1 32:38</w:t>
        <w:br/>
        <w:t>新表格响应更慢。</w:t>
      </w:r>
    </w:p>
    <w:p>
      <w:pPr>
        <w:jc w:val="left"/>
      </w:pPr>
      <w:r>
        <w:rPr>
          <w:sz w:val="24"/>
        </w:rPr>
        <w:t>说话人3 32:43</w:t>
        <w:br/>
        <w:t>我昨天没看使用手册，现在看一下。</w:t>
      </w:r>
    </w:p>
    <w:p>
      <w:pPr>
        <w:jc w:val="left"/>
      </w:pPr>
      <w:r>
        <w:rPr>
          <w:sz w:val="24"/>
        </w:rPr>
        <w:t>说话人1 32:48</w:t>
        <w:br/>
        <w:t>先处理其他项目，这个太麻烦。</w:t>
      </w:r>
    </w:p>
    <w:p>
      <w:pPr>
        <w:jc w:val="left"/>
      </w:pPr>
      <w:r>
        <w:rPr>
          <w:sz w:val="24"/>
        </w:rPr>
        <w:t>说话人3 32:52</w:t>
        <w:br/>
        <w:t>董龙要求下周二会议正式启用转入功能，需添加说明：为保证功能顺利启用，需提前测试。</w:t>
      </w:r>
    </w:p>
    <w:p>
      <w:pPr>
        <w:jc w:val="left"/>
      </w:pPr>
      <w:r>
        <w:rPr>
          <w:sz w:val="24"/>
        </w:rPr>
        <w:t>说话人1 33:12</w:t>
        <w:br/>
        <w:t>对，正常启动。</w:t>
      </w:r>
    </w:p>
    <w:p>
      <w:pPr>
        <w:jc w:val="left"/>
      </w:pPr>
      <w:r>
        <w:rPr>
          <w:sz w:val="24"/>
        </w:rPr>
        <w:t>说话人3 33:15</w:t>
        <w:br/>
        <w:t>启是启动的启。补充说明：实时转录测试需观察系统能否持续运行至上午11点，再决定是否启用。</w:t>
      </w:r>
    </w:p>
    <w:p>
      <w:pPr>
        <w:jc w:val="left"/>
      </w:pPr>
      <w:r>
        <w:rPr>
          <w:sz w:val="24"/>
        </w:rPr>
        <w:t>说话人1 33:54</w:t>
        <w:br/>
        <w:t>这个调整和本次会议无关。</w:t>
      </w:r>
    </w:p>
    <w:p>
      <w:pPr>
        <w:jc w:val="left"/>
      </w:pPr>
      <w:r>
        <w:rPr>
          <w:sz w:val="24"/>
        </w:rPr>
        <w:t>说话人3 33:57</w:t>
        <w:br/>
        <w:t>下周二会议说明：设为一整场，含三个议题，时长约4小时。调整议题顺序，不要用「一体</w:t>
      </w:r>
    </w:p>
    <w:p>
      <w:pPr>
        <w:jc w:val="left"/>
      </w:pPr>
      <w:r>
        <w:rPr>
          <w:sz w:val="24"/>
        </w:rPr>
        <w:t>说话人2 34:21</w:t>
        <w:br/>
        <w:t>下周。</w:t>
      </w:r>
    </w:p>
    <w:p>
      <w:pPr>
        <w:jc w:val="left"/>
      </w:pPr>
      <w:r>
        <w:rPr>
          <w:sz w:val="24"/>
        </w:rPr>
        <w:t>说话人3 34:24</w:t>
        <w:br/>
        <w:t>下周二会议设为一场，三个议题。用「完整场次</w:t>
      </w:r>
    </w:p>
    <w:p>
      <w:pPr>
        <w:jc w:val="left"/>
      </w:pPr>
      <w:r>
        <w:rPr>
          <w:sz w:val="24"/>
        </w:rPr>
        <w:t>说话人1 34:51</w:t>
        <w:br/>
        <w:t>三个完整场次。</w:t>
      </w:r>
    </w:p>
    <w:p>
      <w:pPr>
        <w:jc w:val="left"/>
      </w:pPr>
      <w:r>
        <w:rPr>
          <w:sz w:val="24"/>
        </w:rPr>
        <w:t>说话人3 34:57</w:t>
        <w:br/>
        <w:t>预计4小时以内，请技术确认能否实现每议题结束自动保存。最终确认三个议题可行性。</w:t>
      </w:r>
    </w:p>
    <w:p>
      <w:pPr>
        <w:jc w:val="left"/>
      </w:pPr>
      <w:r>
        <w:rPr>
          <w:sz w:val="24"/>
        </w:rPr>
        <w:t>说话人2 35:28</w:t>
        <w:br/>
        <w:t>自动保存可以保存，然后添加一个按钮？</w:t>
      </w:r>
    </w:p>
    <w:p>
      <w:pPr>
        <w:jc w:val="left"/>
      </w:pPr>
      <w:r>
        <w:rPr>
          <w:sz w:val="24"/>
        </w:rPr>
        <w:t>说话人3 35:32</w:t>
        <w:br/>
        <w:t>对，三个一起分开保存。每个议题花费一个多小时，这样能保证不会断掉。能否实现三个议题分开保存？你写一下，就这个意思。每个议题正常也就一个小时左右。</w:t>
      </w:r>
    </w:p>
    <w:p>
      <w:pPr>
        <w:jc w:val="left"/>
      </w:pPr>
      <w:r>
        <w:rPr>
          <w:sz w:val="24"/>
        </w:rPr>
        <w:t>说话人1 36:01</w:t>
        <w:br/>
        <w:t>每个议题这样能保证。比如说那样能保证长时间录音。</w:t>
      </w:r>
    </w:p>
    <w:p>
      <w:pPr>
        <w:jc w:val="left"/>
      </w:pPr>
      <w:r>
        <w:rPr>
          <w:sz w:val="24"/>
        </w:rPr>
        <w:t>说话人3 36:11</w:t>
        <w:br/>
        <w:t>断掉的话，你可以用按钮修饰一下这句话。每个议题正常一个小时左右，能保证长时间录音。3个议题4个小时以内不断的话，为了保证下周二会议转录功能正式启用，我们正在进行实时转录测试。下周二会议设为一场会议，三个议题，时长预计在4个小时以内。能否实现三个议题录音功能分开保存？转录功能就叫转录。分开保存能保证每个议题正常一个小时左右，这样分开保存三个议题就对。</w:t>
      </w:r>
    </w:p>
    <w:p>
      <w:pPr>
        <w:jc w:val="left"/>
      </w:pPr>
      <w:r>
        <w:rPr>
          <w:sz w:val="24"/>
        </w:rPr>
        <w:t>说话人1 37:03</w:t>
        <w:br/>
        <w:t>其实这样也好，三个会议纪要也不一样。对的，本来就是要分开的。很难，所以我说跟市场没关系，我们没办法。像人家一个议题生成一个会议纪要，所有东西在一起的话，别人看会议纪要都不知道。对的，改一下功能。其实事情都是不一样的事情，时间没关系。后来考虑议题内容，现在两个人写总结时没考虑是因为你。</w:t>
      </w:r>
    </w:p>
    <w:p>
      <w:pPr>
        <w:jc w:val="left"/>
      </w:pPr>
      <w:r>
        <w:rPr>
          <w:sz w:val="24"/>
        </w:rPr>
        <w:t>说话人3 37:31</w:t>
        <w:br/>
        <w:t>他们做的时候没想到一场会议可以同时进行三个议题。第一个议题是9月份工作安排，会议结束后自动保存，下一场人进来又是下一个录音。</w:t>
      </w:r>
    </w:p>
    <w:p>
      <w:pPr>
        <w:jc w:val="left"/>
      </w:pPr>
      <w:r>
        <w:rPr>
          <w:sz w:val="24"/>
        </w:rPr>
        <w:t>说话人2 37:46</w:t>
        <w:br/>
        <w:t>我就说，一方面。</w:t>
      </w:r>
    </w:p>
    <w:p>
      <w:pPr>
        <w:jc w:val="left"/>
      </w:pPr>
      <w:r>
        <w:rPr>
          <w:sz w:val="24"/>
        </w:rPr>
        <w:t>说话人1 37:48</w:t>
        <w:br/>
        <w:t>可以存在，但是这些人全部都要提交。</w:t>
      </w:r>
    </w:p>
    <w:p>
      <w:pPr>
        <w:jc w:val="left"/>
      </w:pPr>
      <w:r>
        <w:rPr>
          <w:sz w:val="24"/>
        </w:rPr>
        <w:t>说话人2 37:53</w:t>
        <w:br/>
        <w:t>会议纪要是给他，分开是怎么操作？</w:t>
      </w:r>
    </w:p>
    <w:p>
      <w:pPr>
        <w:jc w:val="left"/>
      </w:pPr>
      <w:r>
        <w:rPr>
          <w:sz w:val="24"/>
        </w:rPr>
        <w:t>说话人3 38:00</w:t>
        <w:br/>
        <w:t>对的，这个方案好，你自己改吧。目前看38号系统正常，怀疑部署到本地就能好。可能跟资源有关。这话筒应该看不到吧？他也不会看这里面的内容。如果固话的话，每家开始用就可以自己来。</w:t>
      </w:r>
    </w:p>
    <w:p>
      <w:pPr>
        <w:jc w:val="left"/>
      </w:pPr>
      <w:r>
        <w:rPr>
          <w:sz w:val="24"/>
        </w:rPr>
        <w:t>说话人1 38:28</w:t>
        <w:br/>
        <w:t>主要是平台分管领导，之前不是说可以区分财务分管领导、成本分管领导、工程分管领导。现在没区分的话，如果设置平台分管领导，所有平台事务都要他审批提交过来。都要过来可能也不太对。</w:t>
      </w:r>
    </w:p>
    <w:p>
      <w:pPr>
        <w:jc w:val="left"/>
      </w:pPr>
      <w:r>
        <w:rPr>
          <w:sz w:val="24"/>
        </w:rPr>
        <w:t>说话人2 39:00</w:t>
        <w:br/>
        <w:t>所以我们现在让人家手动选择吧。</w:t>
      </w:r>
    </w:p>
    <w:p>
      <w:pPr>
        <w:jc w:val="left"/>
      </w:pPr>
      <w:r>
        <w:rPr>
          <w:sz w:val="24"/>
        </w:rPr>
        <w:t>说话人1 39:10</w:t>
        <w:br/>
        <w:t>我突然发现，你们添加短信验证码真好，确实保证安全性。</w:t>
      </w:r>
    </w:p>
    <w:p>
      <w:pPr>
        <w:jc w:val="left"/>
      </w:pPr>
      <w:r>
        <w:rPr>
          <w:sz w:val="24"/>
        </w:rPr>
        <w:t>说话人2 39:20</w:t>
        <w:br/>
        <w:t>今天严丹好，最近好几人找我调整，还没改，等我一下。</w:t>
      </w:r>
    </w:p>
    <w:p>
      <w:pPr>
        <w:jc w:val="left"/>
      </w:pPr>
      <w:r>
        <w:rPr>
          <w:sz w:val="24"/>
        </w:rPr>
        <w:t>说话人3 39:25</w:t>
        <w:br/>
        <w:t>待会一起调整。可能有变动。这次省里网络公函没我们的。前两天褚主任发一个给我，问是不是我的，我说不是，是加了验证码的。</w:t>
      </w:r>
    </w:p>
    <w:p>
      <w:pPr>
        <w:jc w:val="left"/>
      </w:pPr>
      <w:r>
        <w:rPr>
          <w:sz w:val="24"/>
        </w:rPr>
        <w:t>说话人1 39:41</w:t>
        <w:br/>
        <w:t>有两家被通报了，上次审核不紧张吗？</w:t>
      </w:r>
    </w:p>
    <w:p>
      <w:pPr>
        <w:jc w:val="left"/>
      </w:pPr>
      <w:r>
        <w:rPr>
          <w:sz w:val="24"/>
        </w:rPr>
        <w:t>说话人3 39:47</w:t>
        <w:br/>
        <w:t>一个是考勤系统，一个财务系统。还有一个考勤系统，不知道是不是我加验证码花点钱，但省很多事。我现在不想登录了，没验证码要问张浩。确实保存些小功能可能。</w:t>
      </w:r>
    </w:p>
    <w:p>
      <w:pPr>
        <w:jc w:val="left"/>
      </w:pPr>
      <w:r>
        <w:rPr>
          <w:sz w:val="24"/>
        </w:rPr>
        <w:t>说话人2 40:05</w:t>
        <w:br/>
        <w:t>黄勇怎么还不到位？</w:t>
      </w:r>
    </w:p>
    <w:p>
      <w:pPr>
        <w:jc w:val="left"/>
      </w:pPr>
      <w:r>
        <w:rPr>
          <w:sz w:val="24"/>
        </w:rPr>
        <w:t>说话人1 40:07</w:t>
        <w:br/>
        <w:t>我要跟他要验证码。大部队今天又有人收不到验证码。解决了吗？第二天看了正常能收到，什么原因呢？</w:t>
      </w:r>
    </w:p>
    <w:p>
      <w:pPr>
        <w:jc w:val="left"/>
      </w:pPr>
      <w:r>
        <w:rPr>
          <w:sz w:val="24"/>
        </w:rPr>
        <w:t>说话人2 40:19</w:t>
        <w:br/>
        <w:t>知道，现在要问黄宏斌。先看一下验证码。</w:t>
      </w:r>
    </w:p>
    <w:p>
      <w:pPr>
        <w:jc w:val="left"/>
      </w:pPr>
      <w:r>
        <w:rPr>
          <w:sz w:val="24"/>
        </w:rPr>
        <w:t>说话人1 40:32</w:t>
        <w:br/>
        <w:t>到底是哪几个正确？</w:t>
      </w:r>
    </w:p>
    <w:p>
      <w:pPr>
        <w:jc w:val="left"/>
      </w:pPr>
      <w:r>
        <w:rPr>
          <w:sz w:val="24"/>
        </w:rPr>
        <w:t>说话人2 40:36</w:t>
        <w:br/>
        <w:t>看到那个码。需要验证。豆包。</w:t>
      </w:r>
    </w:p>
    <w:p>
      <w:pPr>
        <w:jc w:val="left"/>
      </w:pPr>
      <w:r>
        <w:rPr>
          <w:sz w:val="24"/>
        </w:rPr>
        <w:t>说话人3 40:46</w:t>
        <w:br/>
        <w:t>有验证码，花点钱，安全性高了。</w:t>
      </w:r>
    </w:p>
    <w:p>
      <w:pPr>
        <w:jc w:val="left"/>
      </w:pPr>
      <w:r>
        <w:rPr>
          <w:sz w:val="24"/>
        </w:rPr>
        <w:t>说话人1 40:49</w:t>
        <w:br/>
        <w:t>这个，我等会看一下那个。</w:t>
      </w:r>
    </w:p>
    <w:p>
      <w:pPr>
        <w:jc w:val="left"/>
      </w:pPr>
      <w:r>
        <w:rPr>
          <w:sz w:val="24"/>
        </w:rPr>
        <w:t>说话人3 40:51</w:t>
        <w:br/>
        <w:t>太多了，你自己弄吧。我过去忙其他的，赶紧把其他事情做了。</w:t>
      </w:r>
    </w:p>
    <w:p>
      <w:pPr>
        <w:jc w:val="left"/>
      </w:pPr>
      <w:r>
        <w:rPr>
          <w:sz w:val="24"/>
        </w:rPr>
        <w:t>说话人1 40:57</w:t>
        <w:br/>
        <w:t>那就是由工程部经办人去选。这个就是我们每个审批流里面去加他，加设置就可以了。这个是可以加的。</w:t>
      </w:r>
    </w:p>
    <w:p>
      <w:pPr>
        <w:jc w:val="left"/>
      </w:pPr>
      <w:r>
        <w:rPr>
          <w:sz w:val="24"/>
        </w:rPr>
        <w:t>说话人2 41:27</w:t>
        <w:br/>
        <w:t>是的。</w:t>
      </w:r>
    </w:p>
    <w:p>
      <w:pPr>
        <w:jc w:val="left"/>
      </w:pPr>
      <w:r>
        <w:rPr>
          <w:sz w:val="24"/>
        </w:rPr>
        <w:t>说话人1 41:45</w:t>
        <w:br/>
        <w:t>那行，那就先把先改是吧？那就先改。</w:t>
      </w:r>
    </w:p>
    <w:p>
      <w:pPr>
        <w:jc w:val="left"/>
      </w:pPr>
      <w:r>
        <w:rPr>
          <w:sz w:val="24"/>
        </w:rPr>
        <w:t>说话人1 42:07</w:t>
        <w:br/>
        <w:t>新增了吧？</w:t>
      </w:r>
    </w:p>
    <w:p>
      <w:pPr>
        <w:jc w:val="left"/>
      </w:pPr>
      <w:r>
        <w:rPr>
          <w:sz w:val="24"/>
        </w:rPr>
        <w:t>说话人2 42:18</w:t>
        <w:br/>
        <w:t>好的。好的。</w:t>
      </w:r>
    </w:p>
    <w:p>
      <w:pPr>
        <w:jc w:val="left"/>
      </w:pPr>
      <w:r>
        <w:rPr>
          <w:sz w:val="24"/>
        </w:rPr>
        <w:t>说话人1 43:06</w:t>
        <w:br/>
        <w:t>可以了。行，那我们先改流程。好的。</w:t>
      </w:r>
    </w:p>
    <w:p>
      <w:pPr>
        <w:jc w:val="left"/>
      </w:pPr>
      <w:r>
        <w:rPr>
          <w:sz w:val="24"/>
        </w:rPr>
        <w:t>说话人2 43:14</w:t>
        <w:br/>
        <w:t>实际没有就是先显示这里就是一个图片，然后整个审批期间的话就放在整个页面的右侧。</w:t>
      </w:r>
    </w:p>
    <w:p>
      <w:pPr>
        <w:jc w:val="left"/>
      </w:pPr>
      <w:r>
        <w:rPr>
          <w:sz w:val="24"/>
        </w:rPr>
        <w:t>说话人1 44:22</w:t>
        <w:br/>
        <w:t>你把OA的截个图给我吧，但不一定能实现，因为我们的框架跟OA的框架本来就不一样。你截图给我，我可以先跟工程师反馈一下。</w:t>
      </w:r>
    </w:p>
    <w:p>
      <w:pPr>
        <w:jc w:val="left"/>
      </w:pPr>
      <w:r>
        <w:rPr>
          <w:sz w:val="24"/>
        </w:rPr>
        <w:t>说话人2 44:32</w:t>
        <w:br/>
        <w:t>我就先看一下，然后具体能不能实现，或者说实现难度，或者怎么着的，我们先跟他商议一下，后面我们再讨论。好。我只是刚才先因为这个属于，这个跟之前的，这不属于业务层面的东西。你把这个。</w:t>
      </w:r>
    </w:p>
    <w:p>
      <w:pPr>
        <w:jc w:val="left"/>
      </w:pPr>
      <w:r>
        <w:rPr>
          <w:sz w:val="24"/>
        </w:rPr>
        <w:t>说话人1 44:51</w:t>
        <w:br/>
        <w:t>你把OA的那个页面截个图给我吧，那个附件的位置。</w:t>
      </w:r>
    </w:p>
    <w:p>
      <w:pPr>
        <w:jc w:val="left"/>
      </w:pPr>
      <w:r>
        <w:rPr>
          <w:sz w:val="24"/>
        </w:rPr>
        <w:t>说话人2 44:56</w:t>
        <w:br/>
        <w:t>好的。行吧，那先这样。好，再见再见。他们哪个人都那么喜欢杨博威啊？烦死了。觉得欧文好吗？</w:t>
      </w:r>
    </w:p>
    <w:p>
      <w:pPr>
        <w:jc w:val="left"/>
      </w:pPr>
      <w:r>
        <w:rPr>
          <w:sz w:val="24"/>
        </w:rPr>
        <w:t>说话人1 45:09</w:t>
        <w:br/>
        <w:t>他习惯了，他就觉得老年人思维，他就觉得那个地方就应该放附件，然后这个地方应该写意见。他习惯了，问题是一个习惯。换也可以换的，之前跟熊老师讨论过，换也可以换。然后呢？因为陈老师觉得上次显示很多很明确，后来就没有。就是把附件挪到那，然后这个放到那个审批意见吧。是这意思吧？不是张海明说的吧？反正如果是这边放什么意见，那边放意见的话，是之前说过的。可以，这个位置是可以换的。换了。然后我刚刚去问他嘛。就是这个，他说是可以的，就是按我们的想法，不显示那前面谁谁谁，就是只显示一个签名框。</w:t>
      </w:r>
    </w:p>
    <w:p>
      <w:pPr>
        <w:jc w:val="left"/>
      </w:pPr>
      <w:r>
        <w:rPr>
          <w:sz w:val="24"/>
        </w:rPr>
        <w:t>说话人1 46:09</w:t>
        <w:br/>
        <w:t>可以了，就是要在模板里去固化一下，先设置一下。那内审单不是也是可以调的吗？他也是在通过的时候写，写完了以后再那边显示，是吧？</w:t>
      </w:r>
    </w:p>
    <w:p>
      <w:pPr>
        <w:jc w:val="left"/>
      </w:pPr>
      <w:r>
        <w:rPr>
          <w:sz w:val="24"/>
        </w:rPr>
        <w:t>说话人2 46:24</w:t>
        <w:br/>
        <w:t>不就可以了吗？</w:t>
      </w:r>
    </w:p>
    <w:p>
      <w:pPr>
        <w:jc w:val="left"/>
      </w:pPr>
      <w:r>
        <w:rPr>
          <w:sz w:val="24"/>
        </w:rPr>
        <w:t>说话人1 46:30</w:t>
        <w:br/>
        <w:t>我们刚刚交流的就是他点通过写，写完了以后他在这边就是申请意见里面直接显示签名跟时间还有内容嘛。对啊。那简单不是也是可以解决这个问题的吗？之前他就让他剪，那时候他啥问题啊？那人家就是他们领导不习惯在那个表单里面填，他喜欢在那个对话框里面填，填完了以后。不是啊，刚刚不是说的是我刚说意思就是在表单里填啊，在表单里面填。不是说他在审批里填了会显示，就是里面一个，就是他流流转记录。这个流程还是就一步一步的，然后他还在表单里面填，填完了就跟，那就等于说跟这个一样，对，跟这个，显示一个蓝框子，然后啥啥啥的，对。我们之前讲的不是这样子的哈。哦。然后其实现在这个浏览记录是可以打印的，他打印的时候会带出来，我知道啊，之前他要的嘛，改过了，他要的打印，会带出来。我知道可以打印，那打印的时候不就重复了吗？重复就重复，他爱要不要，人家欧文是可以打也可以选择不打。</w:t>
      </w:r>
    </w:p>
    <w:p>
      <w:pPr>
        <w:jc w:val="left"/>
      </w:pPr>
      <w:r>
        <w:rPr>
          <w:sz w:val="24"/>
        </w:rPr>
        <w:t>说话人1 47:49</w:t>
        <w:br/>
        <w:t>志军也提了，他要加一个暂存待办。对，什么叫暂存待办？之前谁说的？王力军还是徐帆还是孙丽她们三个的其中一人。他意见填了但不想提交，想有个暂存。我记得跟你说过每个功能都加了暂存。没有啊，只有第一步有。你看二审认证单。不是，是前流程。是不是因为他的表单比较滞后？有可能。待会我去新增看看。我加的每一步都加了。</w:t>
      </w:r>
    </w:p>
    <w:p>
      <w:pPr>
        <w:jc w:val="left"/>
      </w:pPr>
      <w:r>
        <w:rPr>
          <w:sz w:val="24"/>
        </w:rPr>
        <w:t>说话人2 48:31</w:t>
        <w:br/>
        <w:t>不是。</w:t>
      </w:r>
    </w:p>
    <w:p>
      <w:pPr>
        <w:jc w:val="left"/>
      </w:pPr>
      <w:r>
        <w:rPr>
          <w:sz w:val="24"/>
        </w:rPr>
        <w:t>说话人1 48:35</w:t>
        <w:br/>
        <w:t>二审那什么？</w:t>
      </w:r>
    </w:p>
    <w:p>
      <w:pPr>
        <w:jc w:val="left"/>
      </w:pPr>
      <w:r>
        <w:rPr>
          <w:sz w:val="24"/>
        </w:rPr>
        <w:t>说话人2 48:36</w:t>
        <w:br/>
        <w:t>还是二审？新的，看看新版本。</w:t>
      </w:r>
    </w:p>
    <w:p>
      <w:pPr>
        <w:jc w:val="left"/>
      </w:pPr>
      <w:r>
        <w:rPr>
          <w:sz w:val="24"/>
        </w:rPr>
        <w:t>说话人1 48:56</w:t>
        <w:br/>
        <w:t>成人版就没用了。B什么？</w:t>
      </w:r>
    </w:p>
    <w:p>
      <w:pPr>
        <w:jc w:val="left"/>
      </w:pPr>
      <w:r>
        <w:rPr>
          <w:sz w:val="24"/>
        </w:rPr>
        <w:t>说话人2 49:18</w:t>
        <w:br/>
        <w:t>B2-9我去。对，有点问题。</w:t>
      </w:r>
    </w:p>
    <w:p>
      <w:pPr>
        <w:jc w:val="left"/>
      </w:pPr>
      <w:r>
        <w:rPr>
          <w:sz w:val="24"/>
        </w:rPr>
        <w:t>说话人1 49:36</w:t>
        <w:br/>
        <w:t>8号的可能是因为他比较早前，你先处理，我看看。</w:t>
      </w:r>
    </w:p>
    <w:p>
      <w:pPr>
        <w:jc w:val="left"/>
      </w:pPr>
      <w:r>
        <w:rPr>
          <w:sz w:val="24"/>
        </w:rPr>
        <w:t>说话人2 49:44</w:t>
        <w:br/>
        <w:t>还有问题，记住张振明说的。他固化不了流程，德尚说要加流程吗？每个流程都要重新设计。加给谁？</w:t>
      </w:r>
    </w:p>
    <w:p>
      <w:pPr>
        <w:jc w:val="left"/>
      </w:pPr>
      <w:r>
        <w:rPr>
          <w:sz w:val="24"/>
        </w:rPr>
        <w:t>说话人1 50:03</w:t>
        <w:br/>
        <w:t>比如这个他们也不用Pass。成本部现有徐帆在汇签。当时我说全改会签，你看后续都改会签了。</w:t>
      </w:r>
    </w:p>
    <w:p>
      <w:pPr>
        <w:jc w:val="left"/>
      </w:pPr>
      <w:r>
        <w:rPr>
          <w:sz w:val="24"/>
        </w:rPr>
        <w:t>说话人2 50:33</w:t>
        <w:br/>
        <w:t>他操作有问题。</w:t>
      </w:r>
    </w:p>
    <w:p>
      <w:pPr>
        <w:jc w:val="left"/>
      </w:pPr>
      <w:r>
        <w:rPr>
          <w:sz w:val="24"/>
        </w:rPr>
        <w:t>说话人1 50:35</w:t>
        <w:br/>
        <w:t>对，这次就改。不用备注，备注已说明。</w:t>
      </w:r>
    </w:p>
    <w:p>
      <w:pPr>
        <w:jc w:val="left"/>
      </w:pPr>
      <w:r>
        <w:rPr>
          <w:sz w:val="24"/>
        </w:rPr>
        <w:t>说话人2 50:40</w:t>
        <w:br/>
        <w:t>都改会签。</w:t>
      </w:r>
    </w:p>
    <w:p>
      <w:pPr>
        <w:jc w:val="left"/>
      </w:pPr>
      <w:r>
        <w:rPr>
          <w:sz w:val="24"/>
        </w:rPr>
        <w:t>说话人1 50:45</w:t>
        <w:br/>
        <w:t>会签加。在这里加步骤。像这个有项目成本。</w:t>
      </w:r>
    </w:p>
    <w:p>
      <w:pPr>
        <w:jc w:val="left"/>
      </w:pPr>
      <w:r>
        <w:rPr>
          <w:sz w:val="24"/>
        </w:rPr>
        <w:t>说话人2 51:04</w:t>
        <w:br/>
        <w:t>经办人流转，再给下面。</w:t>
      </w:r>
    </w:p>
    <w:p>
      <w:pPr>
        <w:jc w:val="left"/>
      </w:pPr>
      <w:r>
        <w:rPr>
          <w:sz w:val="24"/>
        </w:rPr>
        <w:t>说话人1 51:10</w:t>
        <w:br/>
        <w:t>项目成本经办人许凡。这步本就是他？不是徐帆和李芬两人签？徐帆提交。徐帆是成本经办人，李斌是经理。线下流程是他审批→徐帆→李斌→下面。但有的项目公司只有项目经理。局外人应向经理加。系统错误，选经理选不到徐刚。这步应经理审批。要把徐帆加经理角色？这样要加不止徐帆一人。先这样。按你说就要加更多人，覆盖了。</w:t>
      </w:r>
    </w:p>
    <w:p>
      <w:pPr>
        <w:jc w:val="left"/>
      </w:pPr>
      <w:r>
        <w:rPr>
          <w:sz w:val="24"/>
        </w:rPr>
        <w:t>说话人2 52:51</w:t>
        <w:br/>
        <w:t>等下要去前台？</w:t>
      </w:r>
    </w:p>
    <w:p>
      <w:pPr>
        <w:jc w:val="left"/>
      </w:pPr>
      <w:r>
        <w:rPr>
          <w:sz w:val="24"/>
        </w:rPr>
        <w:t>说话人1 52:58</w:t>
        <w:br/>
        <w:t>底下不管？应该有时不需覆盖。新增表单可能不需覆盖。</w:t>
      </w:r>
    </w:p>
    <w:p>
      <w:pPr>
        <w:jc w:val="left"/>
      </w:pPr>
      <w:r>
        <w:rPr>
          <w:sz w:val="24"/>
        </w:rPr>
        <w:t>说话人2 53:15</w:t>
        <w:br/>
        <w:t>这样处理。成本部说没关系，工程部后续。</w:t>
      </w:r>
    </w:p>
    <w:p>
      <w:pPr>
        <w:jc w:val="left"/>
      </w:pPr>
      <w:r>
        <w:rPr>
          <w:sz w:val="24"/>
        </w:rPr>
        <w:t>说话人1 53:27</w:t>
        <w:br/>
        <w:t>不是指定人员，都给他加。选这个没关系吧？</w:t>
      </w:r>
    </w:p>
    <w:p>
      <w:pPr>
        <w:jc w:val="left"/>
      </w:pPr>
      <w:r>
        <w:rPr>
          <w:sz w:val="24"/>
        </w:rPr>
        <w:t>说话人2 53:34</w:t>
        <w:br/>
        <w:t>指定人员？这不是指定。为何不认识？财务部门不好指定。</w:t>
      </w:r>
    </w:p>
    <w:p>
      <w:pPr>
        <w:jc w:val="left"/>
      </w:pPr>
      <w:r>
        <w:rPr>
          <w:sz w:val="24"/>
        </w:rPr>
        <w:t>说话人1 53:45</w:t>
        <w:br/>
        <w:t>角色人员多难指定。这步要加。给谁？成本经办人。成本部经办人。类似都给成本部自选。看有无工程部发起的。工程部经办人发起就由工程部经办人处理。</w:t>
      </w:r>
    </w:p>
    <w:p>
      <w:pPr>
        <w:jc w:val="left"/>
      </w:pPr>
      <w:r>
        <w:rPr>
          <w:sz w:val="24"/>
        </w:rPr>
        <w:t>说话人2 54:22</w:t>
        <w:br/>
        <w:t>比如。</w:t>
      </w:r>
    </w:p>
    <w:p>
      <w:pPr>
        <w:jc w:val="left"/>
      </w:pPr>
      <w:r>
        <w:rPr>
          <w:sz w:val="24"/>
        </w:rPr>
        <w:t>说话人1 54:23</w:t>
        <w:br/>
        <w:t>等一下你再说，你刚刚说由工程部经办人发起，就工程部经办人发起流转。功能键是功能键流转，好理解吧？就是看这第一个人是谁，不是第一个人是，那可以设置由发起人最合适。可以设，可以设。那这个就是设，像这个就设发起人本人没关系，主要是因为这个发起人不是工程部的，不是他们。项目公司的，由第二个审批的那个。那应该也可以选择，这样的话。没有，因为你不是。可以指定流程环节的某一个人。你看，设置审批人为审批流程中某个环节的审批人。他有的会签，会签。怎么设？你设这个工程部。比如说我想在这边设一个成员，他是会签，怎么选某一个人？</w:t>
      </w:r>
    </w:p>
    <w:p>
      <w:pPr>
        <w:jc w:val="left"/>
      </w:pPr>
      <w:r>
        <w:rPr>
          <w:sz w:val="24"/>
        </w:rPr>
        <w:t>说话人2 55:38</w:t>
        <w:br/>
        <w:t>是。</w:t>
      </w:r>
    </w:p>
    <w:p>
      <w:pPr>
        <w:jc w:val="left"/>
      </w:pPr>
      <w:r>
        <w:rPr>
          <w:sz w:val="24"/>
        </w:rPr>
        <w:t>说话人1 55:50</w:t>
        <w:br/>
        <w:t>那先弄这个，46号这个能改吗？改了，他升级没？昨天晚上没有。</w:t>
      </w:r>
    </w:p>
    <w:p>
      <w:pPr>
        <w:jc w:val="left"/>
      </w:pPr>
      <w:r>
        <w:rPr>
          <w:sz w:val="24"/>
        </w:rPr>
        <w:t>说话人2 55:57</w:t>
        <w:br/>
        <w:t>为什么？</w:t>
      </w:r>
    </w:p>
    <w:p>
      <w:pPr>
        <w:jc w:val="left"/>
      </w:pPr>
      <w:r>
        <w:rPr>
          <w:sz w:val="24"/>
        </w:rPr>
        <w:t>说话人1 56:00</w:t>
        <w:br/>
        <w:t>没说。我说既然没升级，我就把现在再发点需求给平台。他问这些怎么考核？</w:t>
      </w:r>
    </w:p>
    <w:p>
      <w:pPr>
        <w:jc w:val="left"/>
      </w:pPr>
      <w:r>
        <w:rPr>
          <w:sz w:val="24"/>
        </w:rPr>
        <w:t>说话人2 56:23</w:t>
        <w:br/>
        <w:t>谁问的？</w:t>
      </w:r>
    </w:p>
    <w:p>
      <w:pPr>
        <w:jc w:val="left"/>
      </w:pPr>
      <w:r>
        <w:rPr>
          <w:sz w:val="24"/>
        </w:rPr>
        <w:t>说话人1 56:25</w:t>
        <w:br/>
        <w:t>还没考呢。资料退回就是退回，否决没有否决吧？没有否决。没开否决，要开否决。有否决要叫驳回，好像叫。对，驳回。开个驳回就可以了吧？这是哪个？这根线。跟审跟踪周记吗？那应该周记了。所有的跟审里面的资料。所有变成这样。对啊。</w:t>
      </w:r>
    </w:p>
    <w:p>
      <w:pPr>
        <w:jc w:val="left"/>
      </w:pPr>
      <w:r>
        <w:rPr>
          <w:sz w:val="24"/>
        </w:rPr>
        <w:t>说话人2 57:02</w:t>
        <w:br/>
        <w:t>驳回。</w:t>
      </w:r>
    </w:p>
    <w:p>
      <w:pPr>
        <w:jc w:val="left"/>
      </w:pPr>
      <w:r>
        <w:rPr>
          <w:sz w:val="24"/>
        </w:rPr>
        <w:t>说话人1 57:05</w:t>
        <w:br/>
        <w:t>退回就退回吧，是吧？平台流程处理时效性呢？是不写了吗？超过7天没处理，或者超过两天没处理。后台怎么一直在虚空里？</w:t>
      </w:r>
    </w:p>
    <w:p>
      <w:pPr>
        <w:jc w:val="left"/>
      </w:pPr>
      <w:r>
        <w:rPr>
          <w:sz w:val="24"/>
        </w:rPr>
        <w:t>说话人2 57:23</w:t>
        <w:br/>
        <w:t>哎呦！</w:t>
      </w:r>
    </w:p>
    <w:p>
      <w:pPr>
        <w:jc w:val="left"/>
      </w:pPr>
      <w:r>
        <w:rPr>
          <w:sz w:val="24"/>
        </w:rPr>
        <w:t>说话人1 57:27</w:t>
        <w:br/>
        <w:t>问一下后台，问一下后台，是我们的后台吗？</w:t>
      </w:r>
    </w:p>
    <w:p>
      <w:pPr>
        <w:jc w:val="left"/>
      </w:pPr>
      <w:r>
        <w:rPr>
          <w:sz w:val="24"/>
        </w:rPr>
        <w:t>说话人2 57:33</w:t>
        <w:br/>
        <w:t>要好好看。</w:t>
      </w:r>
    </w:p>
    <w:p>
      <w:pPr>
        <w:jc w:val="left"/>
      </w:pPr>
      <w:r>
        <w:rPr>
          <w:sz w:val="24"/>
        </w:rPr>
        <w:t>说话人1 57:45</w:t>
        <w:br/>
        <w:t>你怎么跟他说？处理时效性就是看处理时效。不是有那个详情的规则吗？你让他点开看吧。左上角就是这个，点开就是这个。哪些资料要考核？所有节点退回都考核。多靠谱？这个就是跟一下对，表单嘛。跟审跟审跟审，考核就考核所有跟进资料，对吧？对吗？</w:t>
      </w:r>
    </w:p>
    <w:p>
      <w:pPr>
        <w:jc w:val="left"/>
      </w:pPr>
      <w:r>
        <w:rPr>
          <w:sz w:val="24"/>
        </w:rPr>
        <w:t>说话人2 59:47</w:t>
        <w:br/>
        <w:t>目前中断了，功能不，会议系统有没有中断？</w:t>
      </w:r>
    </w:p>
    <w:p>
      <w:pPr>
        <w:jc w:val="left"/>
      </w:pPr>
      <w:r>
        <w:rPr>
          <w:sz w:val="24"/>
        </w:rPr>
        <w:t>说话人1 59:51</w:t>
        <w:br/>
        <w:t>没有，我不暂停它不会中断的。暂停恢复，请假单不用，一个小时。那个暂停恢复和请假单不用考核吧？</w:t>
      </w:r>
    </w:p>
    <w:p>
      <w:pPr>
        <w:jc w:val="left"/>
      </w:pPr>
      <w:r>
        <w:rPr>
          <w:sz w:val="24"/>
        </w:rPr>
        <w:t>说话人2 01:00:07</w:t>
        <w:br/>
        <w:t>要考核吗？</w:t>
      </w:r>
    </w:p>
    <w:p>
      <w:pPr>
        <w:jc w:val="left"/>
      </w:pPr>
      <w:r>
        <w:rPr>
          <w:sz w:val="24"/>
        </w:rPr>
        <w:t>说话人1 01:00:13</w:t>
        <w:br/>
        <w:t>需要吗？一样，他提交不审批就考核。这老板呀，是不是你？</w:t>
      </w:r>
    </w:p>
    <w:p>
      <w:pPr>
        <w:jc w:val="left"/>
      </w:pPr>
      <w:r>
        <w:rPr>
          <w:sz w:val="24"/>
        </w:rPr>
        <w:t>说话人2 01:00:27</w:t>
        <w:br/>
        <w:t>上错了。</w:t>
      </w:r>
    </w:p>
    <w:p>
      <w:pPr>
        <w:jc w:val="left"/>
      </w:pPr>
      <w:r>
        <w:rPr>
          <w:sz w:val="24"/>
        </w:rPr>
        <w:t>说话人1 01:00:52</w:t>
        <w:br/>
        <w:t>退回考核。我好像够了。但是像暂停恢复，它是由成本经办人发起的。提交给跟审单位，他接收超过两天不接收就应该有考核。这个只考核处理时效，不考核退回。他也没法考核。只有跟审发起人才能考核退回。流程如果他能点到否决就考核，点不到就不考核。439726他那个也点不到，考核不起来吧？什么点不到？他刚刚说的恢复还是什么的，没办法点到否决，不会扣他分，就不存在这个问题。</w:t>
      </w:r>
    </w:p>
    <w:p>
      <w:pPr>
        <w:jc w:val="left"/>
      </w:pPr>
      <w:r>
        <w:rPr>
          <w:sz w:val="24"/>
        </w:rPr>
        <w:t>说话人2 01:04:57</w:t>
        <w:br/>
        <w:t>一个小时。</w:t>
      </w:r>
    </w:p>
    <w:p>
      <w:pPr>
        <w:jc w:val="left"/>
      </w:pPr>
      <w:r>
        <w:rPr>
          <w:sz w:val="24"/>
        </w:rPr>
        <w:t>说话人1 01:05:24</w:t>
        <w:br/>
        <w:t>等一下，你刚刚说没办法考核。就是那个恢复。我是说他根本不会存在退回这种情况，不可能扣他的退回分或否决分。平台处理时效就只考核处理时效。系统里不会存在扣分问题，时效性就是他提交给你，跟审单位两天没处理就扣分。</w:t>
      </w:r>
    </w:p>
    <w:p>
      <w:pPr>
        <w:jc w:val="left"/>
      </w:pPr>
      <w:r>
        <w:rPr>
          <w:sz w:val="24"/>
        </w:rPr>
        <w:t>说话人2 01:05:58</w:t>
        <w:br/>
        <w:t>先让他走。好的，我知道，我9点到。</w:t>
      </w:r>
    </w:p>
    <w:p>
      <w:pPr>
        <w:jc w:val="left"/>
      </w:pPr>
      <w:r>
        <w:rPr>
          <w:sz w:val="24"/>
        </w:rPr>
        <w:t>说话人4 01:06:12</w:t>
        <w:br/>
        <w:t>好的。</w:t>
      </w:r>
    </w:p>
    <w:p>
      <w:pPr>
        <w:jc w:val="left"/>
      </w:pPr>
      <w:r>
        <w:rPr>
          <w:sz w:val="24"/>
        </w:rPr>
        <w:t>说话人2 01:06:40</w:t>
        <w:br/>
        <w:t>有事情了。不说话不行了，咱们放首啥？</w:t>
      </w:r>
    </w:p>
    <w:p>
      <w:pPr>
        <w:jc w:val="left"/>
      </w:pPr>
      <w:r>
        <w:rPr>
          <w:sz w:val="24"/>
        </w:rPr>
        <w:t>说话人1 01:11:23</w:t>
        <w:br/>
        <w:t>放个电视剧播放。不管什么，反正管他准确率呢，得让他有东西录。</w:t>
      </w:r>
    </w:p>
    <w:p>
      <w:pPr>
        <w:jc w:val="left"/>
      </w:pPr>
      <w:r>
        <w:rPr>
          <w:sz w:val="24"/>
        </w:rPr>
        <w:t>说话人1 01:11:43</w:t>
        <w:br/>
        <w:t>有蚊子啊。他刚刚那个是什么单子来着？一审、二审、内审单是吧？哪个？暂停了。二审那是哪？</w:t>
      </w:r>
    </w:p>
    <w:p>
      <w:pPr>
        <w:jc w:val="left"/>
      </w:pPr>
      <w:r>
        <w:rPr>
          <w:sz w:val="24"/>
        </w:rPr>
        <w:t>说话人1 01:12:38</w:t>
        <w:br/>
        <w:t>你截个图给我，我跟他说一下，我说新增加的这个。应有尽有，打印、转审、赞成、退回、加签、驳回、通过还想有用吗？有用。我试过了。代办事项还在那个待办事项里面吗？对，还在待办事项，然后他的那个意见，写的意见也保留。不用从今天开始，我不跟他说。这个蚊子好小啊。还要干啥来着？加流程，先把内审单、审批单啊，这些都加上吧。这些加的要快一点。为什么是这个？但是我在思考一个问题，比如说，一审内审单，他这个项目公司成本部这个流程，由经办人和经理去批，对吧？批完了之后，然后再给经办人。按你的意思的话，对吧？</w:t>
      </w:r>
    </w:p>
    <w:p>
      <w:pPr>
        <w:jc w:val="left"/>
      </w:pPr>
      <w:r>
        <w:rPr>
          <w:sz w:val="24"/>
        </w:rPr>
        <w:t>说话人1 01:15:29</w:t>
        <w:br/>
        <w:t>不然怎么弄啊？不然起码他也不知道选啊。不晓得，但是这会给经办人造成一个就是，这个我批完批过了，那在群里说吧。然后又要我批了，叫流转吗？你把那个，这叫什么经办人流转。怎么会显示一个主要领导意见在这？</w:t>
      </w:r>
    </w:p>
    <w:p>
      <w:pPr>
        <w:jc w:val="left"/>
      </w:pPr>
      <w:r>
        <w:rPr>
          <w:sz w:val="24"/>
        </w:rPr>
        <w:t>说话人2 01:16:01</w:t>
        <w:br/>
        <w:t>是哪一个时候才说的呢？</w:t>
      </w:r>
    </w:p>
    <w:p>
      <w:pPr>
        <w:jc w:val="left"/>
      </w:pPr>
      <w:r>
        <w:rPr>
          <w:sz w:val="24"/>
        </w:rPr>
        <w:t>说话人1 01:16:44</w:t>
        <w:br/>
        <w:t>就是这样的。</w:t>
      </w:r>
    </w:p>
    <w:p>
      <w:pPr>
        <w:jc w:val="left"/>
      </w:pPr>
      <w:r>
        <w:rPr>
          <w:sz w:val="24"/>
        </w:rPr>
        <w:t>说话人2 01:17:40</w:t>
        <w:br/>
        <w:t>你听我说，第二个，你听我说。</w:t>
      </w:r>
    </w:p>
    <w:p>
      <w:pPr>
        <w:jc w:val="left"/>
      </w:pPr>
      <w:r>
        <w:rPr>
          <w:sz w:val="24"/>
        </w:rPr>
        <w:t>说话人1 01:17:55</w:t>
        <w:br/>
        <w:t>这个地方要给经办人去流转吗？这个是内科的。它上面的流程是什么，对呀，我自己点开看一下。像，比如说。就王力军之前说的那个，不是医生审名单加了个特殊结算的流程吗？平台成本部部长和平台分管领导之间就偏后方的那要去选吗？如果这个中间加个人去流转的话。那还是要成本部部长去选择，由谁去流转吗？我没听懂，开始我在想这个绿科成本工程，为什么是派人这个呢？我先跟你，我先说这个，你截图给我这个绿科成本工程部经办人，不就这三个人，把它选为指定人员不就好了吗？绿科是，那要看一下绿科是不是就是这三个人呢？你说这个是由谁来留着？特殊选择。发起人是谁啊？一审单位，但是一般都，就上次王力军填的嘛，他自己填了。一审单位也这么填。那第二步呢？成本部呗。成本不就几百人就往里加，那这个就固定，我可以，要么就固定，就是由这一步节点的人去审批，但你说会存在会签的情况。对呀。你不是可多选吗？你出门不是可以多选吗？问题是这一步就不能选啊，假如要流转，这一步就不能选，它本意就是让这个部长不选人。哪一部？你说的是哪一部？就我刚刚说由谁流转那一个上一部是部长嘛，他的本意就是让这些部长不要去选人。就是王力军的流转啊。那有的，就成本部经办人啊，成本部经办人来多少？他们这个成本部经办人就只有一个人。看一下。你一直吃饭，不进来会很多个人是吗？我说万一就是多个人呢？多的人，谁看到了谁就转。肯定也不知道，肯定不止一个人。我觉得也是。但我觉得其实这个地方换成就是要么就是内部审批发起的，要么就是发起的，要么就是固定成工程部那么快全部换一个人？去审批，但是你现在成本库你是多选呀，你又是金麦又是经理，他本来就是多选，他就是要审批的。</w:t>
      </w:r>
    </w:p>
    <w:p>
      <w:pPr>
        <w:jc w:val="left"/>
      </w:pPr>
      <w:r>
        <w:rPr>
          <w:sz w:val="24"/>
        </w:rPr>
        <w:t>说话人2 01:22:12</w:t>
        <w:br/>
        <w:t>等一下。不对。</w:t>
      </w:r>
    </w:p>
    <w:p>
      <w:pPr>
        <w:jc w:val="left"/>
      </w:pPr>
      <w:r>
        <w:rPr>
          <w:sz w:val="24"/>
        </w:rPr>
        <w:t>说话人1 01:22:15</w:t>
        <w:br/>
        <w:t>绿科，我先看一下绿科这个。小猴子成本部分管理的。一个工厂没这么快起楼。你意思这一步放谁？就放这个项目公司成本部经办人。</w:t>
      </w:r>
    </w:p>
    <w:p>
      <w:pPr>
        <w:jc w:val="left"/>
      </w:pPr>
      <w:r>
        <w:rPr>
          <w:sz w:val="24"/>
        </w:rPr>
        <w:t>说话人1 01:24:21</w:t>
        <w:br/>
        <w:t>但是可能你们说的会有好几个进来的，我看一下。他是哪个公司啊？那个天威啊，肯定会有好几个。叫项目公司成本部经办人。绿杨就两个。</w:t>
      </w:r>
    </w:p>
    <w:p>
      <w:pPr>
        <w:jc w:val="left"/>
      </w:pPr>
      <w:r>
        <w:rPr>
          <w:sz w:val="24"/>
        </w:rPr>
        <w:t>说话人1 01:24:54</w:t>
        <w:br/>
        <w:t>但是，你看天翁之玉吧，因为这个属于是特殊的，王丽君说就他们这个比较需要，也不知道其他的项目公司要不要。他是怎么说的？那就先设成这样吧，因为好像就他需要。我意思这个地方就按你说的先设置成指定的项目公司经办人。因为现在就他这个公司需要，他这个公司的话只有王丽君，这个一会把设置好，获签就好，谁提交就一个人提交了就算了。就获签吧。但他们公司也就他一个人。怎么这个样子？没电了。对，我有发，我发错了，我要发给陈浩磊的。我扯嘛，你这是。</w:t>
      </w:r>
    </w:p>
    <w:p>
      <w:pPr>
        <w:jc w:val="left"/>
      </w:pPr>
      <w:r>
        <w:rPr>
          <w:sz w:val="24"/>
        </w:rPr>
        <w:t>说话人2 01:27:55</w:t>
        <w:br/>
        <w:t>哈哈哈哈。</w:t>
      </w:r>
    </w:p>
    <w:p>
      <w:pPr>
        <w:jc w:val="left"/>
      </w:pPr>
      <w:r>
        <w:rPr>
          <w:sz w:val="24"/>
        </w:rPr>
        <w:t>说话人1 01:28:02</w:t>
        <w:br/>
        <w:t>我说他怎么来了？你看，我还跟他对话了。</w:t>
      </w:r>
    </w:p>
    <w:p>
      <w:pPr>
        <w:jc w:val="left"/>
      </w:pPr>
      <w:r>
        <w:rPr>
          <w:sz w:val="24"/>
        </w:rPr>
        <w:t>说话人2 01:28:41</w:t>
        <w:br/>
        <w:t>这个名字为什么把钱浩雷也换了。</w:t>
      </w:r>
    </w:p>
    <w:p>
      <w:pPr>
        <w:jc w:val="left"/>
      </w:pPr>
      <w:r>
        <w:rPr>
          <w:sz w:val="24"/>
        </w:rPr>
        <w:t>说话人5 01:32:39</w:t>
        <w:br/>
        <w:t>啥意思？</w:t>
      </w:r>
    </w:p>
    <w:p>
      <w:pPr>
        <w:jc w:val="left"/>
      </w:pPr>
      <w:r>
        <w:rPr>
          <w:sz w:val="24"/>
        </w:rPr>
        <w:t>说话人1 01:32:43</w:t>
        <w:br/>
        <w:t>你看这个是延伸式的，就比如说签发。</w:t>
      </w:r>
    </w:p>
    <w:p>
      <w:pPr>
        <w:jc w:val="left"/>
      </w:pPr>
      <w:r>
        <w:rPr>
          <w:sz w:val="24"/>
        </w:rPr>
        <w:t>说话人5 01:32:50</w:t>
        <w:br/>
        <w:t>这也没选，不是，你现在是要填意见，手填意见还是什么？啥意思？</w:t>
      </w:r>
    </w:p>
    <w:p>
      <w:pPr>
        <w:jc w:val="left"/>
      </w:pPr>
      <w:r>
        <w:rPr>
          <w:sz w:val="24"/>
        </w:rPr>
        <w:t>说话人1 01:32:59</w:t>
        <w:br/>
        <w:t>正常我觉得应该是设嘛，哪一步哪一步。</w:t>
      </w:r>
    </w:p>
    <w:p>
      <w:pPr>
        <w:jc w:val="left"/>
      </w:pPr>
      <w:r>
        <w:rPr>
          <w:sz w:val="24"/>
        </w:rPr>
        <w:t>说话人5 01:33:05</w:t>
        <w:br/>
        <w:t>他是选一选的，他不用你写。</w:t>
      </w:r>
    </w:p>
    <w:p>
      <w:pPr>
        <w:jc w:val="left"/>
      </w:pPr>
      <w:r>
        <w:rPr>
          <w:sz w:val="24"/>
        </w:rPr>
        <w:t>说话人1 01:33:07</w:t>
        <w:br/>
        <w:t>我也没有选。</w:t>
      </w:r>
    </w:p>
    <w:p>
      <w:pPr>
        <w:jc w:val="left"/>
      </w:pPr>
      <w:r>
        <w:rPr>
          <w:sz w:val="24"/>
        </w:rPr>
        <w:t>说话人3 01:33:09</w:t>
        <w:br/>
        <w:t>我意思他直接点那个框，我也没有点那个框。正常，你看修文。</w:t>
      </w:r>
    </w:p>
    <w:p>
      <w:pPr>
        <w:jc w:val="left"/>
      </w:pPr>
      <w:r>
        <w:rPr>
          <w:sz w:val="24"/>
        </w:rPr>
        <w:t>说话人5 01:33:23</w:t>
        <w:br/>
        <w:t>我知道，你写那个步骤嘛，写那个节点。对呀，我在节点应该没有东西节点啊，节点里没东西，这节点里就没东西。不是我控制的，就这个东西。</w:t>
      </w:r>
    </w:p>
    <w:p>
      <w:pPr>
        <w:jc w:val="left"/>
      </w:pPr>
      <w:r>
        <w:rPr>
          <w:sz w:val="24"/>
        </w:rPr>
        <w:t>说话人1 01:33:34</w:t>
        <w:br/>
        <w:t>可写字段吗？</w:t>
      </w:r>
    </w:p>
    <w:p>
      <w:pPr>
        <w:jc w:val="left"/>
      </w:pPr>
      <w:r>
        <w:rPr>
          <w:sz w:val="24"/>
        </w:rPr>
        <w:t>说话人5 01:33:35</w:t>
        <w:br/>
        <w:t>没有，里面就是空的，什么都没有。以前我们这个地方都是有可写字段的，可写字段是因为我里面放了一个输入框，让我们手打字，所以才。</w:t>
      </w:r>
    </w:p>
    <w:p>
      <w:pPr>
        <w:jc w:val="left"/>
      </w:pPr>
      <w:r>
        <w:rPr>
          <w:sz w:val="24"/>
        </w:rPr>
        <w:t>说话人1 01:33:50</w:t>
        <w:br/>
        <w:t>应该也有输入框的，没有。</w:t>
      </w:r>
    </w:p>
    <w:p>
      <w:pPr>
        <w:jc w:val="left"/>
      </w:pPr>
      <w:r>
        <w:rPr>
          <w:sz w:val="24"/>
        </w:rPr>
        <w:t>说话人3 01:33:55</w:t>
        <w:br/>
        <w:t>监理意见这些都没有，那我这一步现在怎么能自动带出来呢？我现在不要自动带出来。</w:t>
      </w:r>
    </w:p>
    <w:p>
      <w:pPr>
        <w:jc w:val="left"/>
      </w:pPr>
      <w:r>
        <w:rPr>
          <w:sz w:val="24"/>
        </w:rPr>
        <w:t>说话人5 01:34:05</w:t>
        <w:br/>
        <w:t>不要紧的，加输入框就行了。加输入框，你需要哪个就给它加就行。</w:t>
      </w:r>
    </w:p>
    <w:p>
      <w:pPr>
        <w:jc w:val="left"/>
      </w:pPr>
      <w:r>
        <w:rPr>
          <w:sz w:val="24"/>
        </w:rPr>
        <w:t>说话人1 01:34:18</w:t>
        <w:br/>
        <w:t>我把那个删掉了，现在就两个。</w:t>
      </w:r>
    </w:p>
    <w:p>
      <w:pPr>
        <w:jc w:val="left"/>
      </w:pPr>
      <w:r>
        <w:rPr>
          <w:sz w:val="24"/>
        </w:rPr>
        <w:t>说话人3 01:34:21</w:t>
        <w:br/>
        <w:t>我就改两个是吧？</w:t>
      </w:r>
    </w:p>
    <w:p>
      <w:pPr>
        <w:jc w:val="left"/>
      </w:pPr>
      <w:r>
        <w:rPr>
          <w:sz w:val="24"/>
        </w:rPr>
        <w:t>说话人5 01:34:23</w:t>
        <w:br/>
        <w:t>我不管其他的，我已经改了，顺手的事。</w:t>
      </w:r>
    </w:p>
    <w:p>
      <w:pPr>
        <w:jc w:val="left"/>
      </w:pPr>
      <w:r>
        <w:rPr>
          <w:sz w:val="24"/>
        </w:rPr>
        <w:t>说话人1 01:34:27</w:t>
        <w:br/>
        <w:t>就是我现在第一步提交没问题，我就写到这吧。</w:t>
      </w:r>
    </w:p>
    <w:p>
      <w:pPr>
        <w:jc w:val="left"/>
      </w:pPr>
      <w:r>
        <w:rPr>
          <w:sz w:val="24"/>
        </w:rPr>
        <w:t>说话人1 01:34:32</w:t>
        <w:br/>
        <w:t>然后我就应该提交给这个科室单位审核。</w:t>
      </w:r>
    </w:p>
    <w:p>
      <w:pPr>
        <w:jc w:val="left"/>
      </w:pPr>
      <w:r>
        <w:rPr>
          <w:sz w:val="24"/>
        </w:rPr>
        <w:t>说话人3 01:34:40</w:t>
        <w:br/>
        <w:t>我这一步你看，我自动带这个就 OK 了，对吧？我这一步我也没填，也没干嘛，然后我就应该这样，这样我就应该提交给下一步。提交以后呢，你就看我这个表，他这边就会带我的签名跟时间了。</w:t>
      </w:r>
    </w:p>
    <w:p>
      <w:pPr>
        <w:jc w:val="left"/>
      </w:pPr>
      <w:r>
        <w:rPr>
          <w:sz w:val="24"/>
        </w:rPr>
        <w:t>说话人5 01:35:03</w:t>
        <w:br/>
        <w:t>那你这边就输入框，想输入东西还怎么输？真的是。</w:t>
      </w:r>
    </w:p>
    <w:p>
      <w:pPr>
        <w:jc w:val="left"/>
      </w:pPr>
      <w:r>
        <w:rPr>
          <w:sz w:val="24"/>
        </w:rPr>
        <w:t>说话人3 01:35:07</w:t>
        <w:br/>
        <w:t>我这一步应该没有到这个环节了，我要到这个签完，然后签这个的时候才盖章。而且我这个地方本来这个表改了，叫那个会办的，不叫会签，你肯定更新过了，我就跟他说。</w:t>
      </w:r>
    </w:p>
    <w:p>
      <w:pPr>
        <w:jc w:val="left"/>
      </w:pPr>
      <w:r>
        <w:rPr>
          <w:sz w:val="24"/>
        </w:rPr>
        <w:t>说话人1 01:35:27</w:t>
        <w:br/>
        <w:t>那我这边直接给你，你帮我改吧。要会签，就是你办改成一样的。</w:t>
      </w:r>
    </w:p>
    <w:p>
      <w:pPr>
        <w:jc w:val="left"/>
      </w:pPr>
      <w:r>
        <w:rPr>
          <w:sz w:val="24"/>
        </w:rPr>
        <w:t>说话人3 01:35:34</w:t>
        <w:br/>
        <w:t>对，就是要把那个输入框得带上。</w:t>
      </w:r>
    </w:p>
    <w:p>
      <w:pPr>
        <w:jc w:val="left"/>
      </w:pPr>
      <w:r>
        <w:rPr>
          <w:sz w:val="24"/>
        </w:rPr>
        <w:t>说话人5 01:35:38</w:t>
        <w:br/>
        <w:t>要不要输入框？现在是要不要输入框？</w:t>
      </w:r>
    </w:p>
    <w:p>
      <w:pPr>
        <w:jc w:val="left"/>
      </w:pPr>
      <w:r>
        <w:rPr>
          <w:sz w:val="24"/>
        </w:rPr>
        <w:t>说话人1 01:35:41</w:t>
        <w:br/>
        <w:t>以前都没有输入框的，反正他得可以写意见呀，那没有输入框是不是就写不了意见了？</w:t>
      </w:r>
    </w:p>
    <w:p>
      <w:pPr>
        <w:jc w:val="left"/>
      </w:pPr>
      <w:r>
        <w:rPr>
          <w:sz w:val="24"/>
        </w:rPr>
        <w:t>说话人5 01:35:48</w:t>
        <w:br/>
        <w:t>到这一步的时候写不了意见，以前不都是点。</w:t>
      </w:r>
    </w:p>
    <w:p>
      <w:pPr>
        <w:jc w:val="left"/>
      </w:pPr>
      <w:r>
        <w:rPr>
          <w:sz w:val="24"/>
        </w:rPr>
        <w:t>说话人3 01:35:50</w:t>
        <w:br/>
        <w:t>但是这个地方点了也是可以写的呀。</w:t>
      </w:r>
    </w:p>
    <w:p>
      <w:pPr>
        <w:jc w:val="left"/>
      </w:pPr>
      <w:r>
        <w:rPr>
          <w:sz w:val="24"/>
        </w:rPr>
        <w:t>说话人5 01:35:54</w:t>
        <w:br/>
        <w:t>现在你要点的弹框还是输入框，这是两个东西。你要弹一个框出来，还是直接打字？</w:t>
      </w:r>
    </w:p>
    <w:p>
      <w:pPr>
        <w:jc w:val="left"/>
      </w:pPr>
      <w:r>
        <w:rPr>
          <w:sz w:val="24"/>
        </w:rPr>
        <w:t>说话人1 01:36:01</w:t>
        <w:br/>
        <w:t>这个问题对。内部现在都不弹窗。</w:t>
      </w:r>
    </w:p>
    <w:p>
      <w:pPr>
        <w:jc w:val="left"/>
      </w:pPr>
      <w:r>
        <w:rPr>
          <w:sz w:val="24"/>
        </w:rPr>
        <w:t>说话人5 01:36:05</w:t>
        <w:br/>
        <w:t>都直接在上面写。你要打字，它就弹出。我问的意思是这个问题。</w:t>
      </w:r>
    </w:p>
    <w:p>
      <w:pPr>
        <w:jc w:val="left"/>
      </w:pPr>
      <w:r>
        <w:rPr>
          <w:sz w:val="24"/>
        </w:rPr>
        <w:t>说话人1 01:36:10</w:t>
        <w:br/>
        <w:t>内部文件现在设的都不开放。没有思考过这个问题。</w:t>
      </w:r>
    </w:p>
    <w:p>
      <w:pPr>
        <w:jc w:val="left"/>
      </w:pPr>
      <w:r>
        <w:rPr>
          <w:sz w:val="24"/>
        </w:rPr>
        <w:t>说话人5 01:36:16</w:t>
        <w:br/>
        <w:t>对，你要打字是打字的写法，投播是投播的写法，这是两个写法。</w:t>
      </w:r>
    </w:p>
    <w:p>
      <w:pPr>
        <w:jc w:val="left"/>
      </w:pPr>
      <w:r>
        <w:rPr>
          <w:sz w:val="24"/>
        </w:rPr>
        <w:t>说话人1 01:36:20</w:t>
        <w:br/>
        <w:t>你看看这个呢？它是什么？F12他这个肯定也是那个，行行行。</w:t>
      </w:r>
    </w:p>
    <w:p>
      <w:pPr>
        <w:jc w:val="left"/>
      </w:pPr>
      <w:r>
        <w:rPr>
          <w:sz w:val="24"/>
        </w:rPr>
        <w:t>说话人5 01:36:32</w:t>
        <w:br/>
        <w:t>他只是成功，他没有打字，他一样的嘛，都是一样的，都是一个ID都没变过。</w:t>
      </w:r>
    </w:p>
    <w:p>
      <w:pPr>
        <w:jc w:val="left"/>
      </w:pPr>
      <w:r>
        <w:rPr>
          <w:sz w:val="24"/>
        </w:rPr>
        <w:t>说话人1 01:36:38</w:t>
        <w:br/>
        <w:t>但人家这个肯定就这一步肯定不会自动带出来，不会带出来那个像我这个会有那个大的，会有那个签。对，就这一步不应该带出来这个签名。对呀，我就不知道怎么来的呢。</w:t>
      </w:r>
    </w:p>
    <w:p>
      <w:pPr>
        <w:jc w:val="left"/>
      </w:pPr>
      <w:r>
        <w:rPr>
          <w:sz w:val="24"/>
        </w:rPr>
        <w:t>说话人5 01:36:55</w:t>
        <w:br/>
        <w:t>你流程经理还有一个流程，不是第三步吗？你刚不是说第三步会自动再走吗？第二步自动再走。</w:t>
      </w:r>
    </w:p>
    <w:p>
      <w:pPr>
        <w:jc w:val="left"/>
      </w:pPr>
      <w:r>
        <w:rPr>
          <w:sz w:val="24"/>
        </w:rPr>
        <w:t>说话人1 01:37:03</w:t>
        <w:br/>
        <w:t>我没有设呀，我什么都没有干。这个之前没测过，就是才弄的。然后就这个嘛，核稿，我就是当前部门和当前核稿人，就是刚刚那个上面那两个。</w:t>
      </w:r>
    </w:p>
    <w:p>
      <w:pPr>
        <w:jc w:val="left"/>
      </w:pPr>
      <w:r>
        <w:rPr>
          <w:sz w:val="24"/>
        </w:rPr>
        <w:t>说话人5 01:37:21</w:t>
        <w:br/>
        <w:t>我这样设的，自动。你是到下一步才自动带出来，在下一步。</w:t>
      </w:r>
    </w:p>
    <w:p>
      <w:pPr>
        <w:jc w:val="left"/>
      </w:pPr>
      <w:r>
        <w:rPr>
          <w:sz w:val="24"/>
        </w:rPr>
        <w:t>说话人3 01:37:25</w:t>
        <w:br/>
        <w:t>我提交的时候它就自动带了，没有到下一步啊。提交的时候我就是新建，然后给第二个人核稿，我提交。提交的时候，然后那个信息就自动带出来了。</w:t>
      </w:r>
    </w:p>
    <w:p>
      <w:pPr>
        <w:jc w:val="left"/>
      </w:pPr>
      <w:r>
        <w:rPr>
          <w:sz w:val="24"/>
        </w:rPr>
        <w:t>说话人5 01:37:36</w:t>
        <w:br/>
        <w:t>把这个可以知道，第二行那两个去掉，只存一个。</w:t>
      </w:r>
    </w:p>
    <w:p>
      <w:pPr>
        <w:jc w:val="left"/>
      </w:pPr>
      <w:r>
        <w:rPr>
          <w:sz w:val="24"/>
        </w:rPr>
        <w:t>说话人1 01:37:39</w:t>
        <w:br/>
        <w:t>这个啊？对。</w:t>
      </w:r>
    </w:p>
    <w:p>
      <w:pPr>
        <w:jc w:val="left"/>
      </w:pPr>
      <w:r>
        <w:rPr>
          <w:sz w:val="24"/>
        </w:rPr>
        <w:t>说话人5 01:37:40</w:t>
        <w:br/>
        <w:t>把这两个取消掉，全部取消掉。我重启一下。</w:t>
      </w:r>
    </w:p>
    <w:p>
      <w:pPr>
        <w:jc w:val="left"/>
      </w:pPr>
      <w:r>
        <w:rPr>
          <w:sz w:val="24"/>
        </w:rPr>
        <w:t>说话人2 01:37:49</w:t>
        <w:br/>
        <w:t>好啊。然后呢？</w:t>
      </w:r>
    </w:p>
    <w:p>
      <w:pPr>
        <w:jc w:val="left"/>
      </w:pPr>
      <w:r>
        <w:rPr>
          <w:sz w:val="24"/>
        </w:rPr>
        <w:t>说话人1 01:37:54</w:t>
        <w:br/>
        <w:t>然后再新增一个。</w:t>
      </w:r>
    </w:p>
    <w:p>
      <w:pPr>
        <w:jc w:val="left"/>
      </w:pPr>
      <w:r>
        <w:rPr>
          <w:sz w:val="24"/>
        </w:rPr>
        <w:t>说话人5 01:38:03</w:t>
        <w:br/>
        <w:t>我也控制不了这个，这个是ID控制，是后台控制流程。你要说有一定的规则那种东西，我没控制住。</w:t>
      </w:r>
    </w:p>
    <w:p>
      <w:pPr>
        <w:jc w:val="left"/>
      </w:pPr>
      <w:r>
        <w:rPr>
          <w:sz w:val="24"/>
        </w:rPr>
        <w:t>说话人1 01:38:12</w:t>
        <w:br/>
        <w:t>没了，我设可能设的版本设的不对，那不管它了，你看它就有了，我刚也看到了。</w:t>
      </w:r>
    </w:p>
    <w:p>
      <w:pPr>
        <w:jc w:val="left"/>
      </w:pPr>
      <w:r>
        <w:rPr>
          <w:sz w:val="24"/>
        </w:rPr>
        <w:t>说话人5 01:38:19</w:t>
        <w:br/>
        <w:t>看到了，看到了，看到了。</w:t>
      </w:r>
    </w:p>
    <w:p>
      <w:pPr>
        <w:jc w:val="left"/>
      </w:pPr>
      <w:r>
        <w:rPr>
          <w:sz w:val="24"/>
        </w:rPr>
        <w:t>说话人2 01:38:21</w:t>
        <w:br/>
        <w:t>我把那个放你手里。</w:t>
      </w:r>
    </w:p>
    <w:p>
      <w:pPr>
        <w:jc w:val="left"/>
      </w:pPr>
      <w:r>
        <w:rPr>
          <w:sz w:val="24"/>
        </w:rPr>
        <w:t>说话人1 01:38:24</w:t>
        <w:br/>
        <w:t>我这步不应该在前面，在最后一步，篮子里。</w:t>
      </w:r>
    </w:p>
    <w:p>
      <w:pPr>
        <w:jc w:val="left"/>
      </w:pPr>
      <w:r>
        <w:rPr>
          <w:sz w:val="24"/>
        </w:rPr>
        <w:t>说话人5 01:38:32</w:t>
        <w:br/>
        <w:t>你之前那你刚给我看的那个模板表的ID叫什么？</w:t>
      </w:r>
    </w:p>
    <w:p>
      <w:pPr>
        <w:jc w:val="left"/>
      </w:pPr>
      <w:r>
        <w:rPr>
          <w:sz w:val="24"/>
        </w:rPr>
        <w:t>说话人1 01:38:36</w:t>
        <w:br/>
        <w:t>等一下，我先把这个改一下。</w:t>
      </w:r>
    </w:p>
    <w:p>
      <w:pPr>
        <w:jc w:val="left"/>
      </w:pPr>
      <w:r>
        <w:rPr>
          <w:sz w:val="24"/>
        </w:rPr>
        <w:t>说话人2 01:38:39</w:t>
        <w:br/>
        <w:t>我写错了。</w:t>
      </w:r>
    </w:p>
    <w:p>
      <w:pPr>
        <w:jc w:val="left"/>
      </w:pPr>
      <w:r>
        <w:rPr>
          <w:sz w:val="24"/>
        </w:rPr>
        <w:t>说话人5 01:38:42</w:t>
        <w:br/>
        <w:t>你好。</w:t>
      </w:r>
    </w:p>
    <w:p>
      <w:pPr>
        <w:jc w:val="left"/>
      </w:pPr>
      <w:r>
        <w:rPr>
          <w:sz w:val="24"/>
        </w:rPr>
        <w:t>说话人1 01:38:47</w:t>
        <w:br/>
        <w:t>你是说大丰这个盐城市的是吧？</w:t>
      </w:r>
    </w:p>
    <w:p>
      <w:pPr>
        <w:jc w:val="left"/>
      </w:pPr>
      <w:r>
        <w:rPr>
          <w:sz w:val="24"/>
        </w:rPr>
        <w:t>说话人5 01:38:49</w:t>
        <w:br/>
        <w:t>盐城市的是ID标准，这个ID对。一样不一样，一样。</w:t>
      </w:r>
    </w:p>
    <w:p>
      <w:pPr>
        <w:jc w:val="left"/>
      </w:pPr>
      <w:r>
        <w:rPr>
          <w:sz w:val="24"/>
        </w:rPr>
        <w:t>说话人1 01:38:59</w:t>
        <w:br/>
        <w:t>这一个吗？</w:t>
      </w:r>
    </w:p>
    <w:p>
      <w:pPr>
        <w:jc w:val="left"/>
      </w:pPr>
      <w:r>
        <w:rPr>
          <w:sz w:val="24"/>
        </w:rPr>
        <w:t>说话人5 01:39:00</w:t>
        <w:br/>
        <w:t>不是，下一个，这一个。这个叫什么？他的ID是一样的。他大房东这个不在。那这样找活动我就不会找，可能两个项目后台逻辑写的不一样。找红包。对，只是因为ID我带的都一样的，我只能通过ID去控制它这个。或者这个一间2一间3那种，我不知道这项目有没有。</w:t>
      </w:r>
    </w:p>
    <w:p>
      <w:pPr>
        <w:jc w:val="left"/>
      </w:pPr>
      <w:r>
        <w:rPr>
          <w:sz w:val="24"/>
        </w:rPr>
        <w:t>说话人1 01:40:03</w:t>
        <w:br/>
        <w:t>意见2，意见是不是就没有办法带那个？</w:t>
      </w:r>
    </w:p>
    <w:p>
      <w:pPr>
        <w:jc w:val="left"/>
      </w:pPr>
      <w:r>
        <w:rPr>
          <w:sz w:val="24"/>
        </w:rPr>
        <w:t>说话人5 01:40:07</w:t>
        <w:br/>
        <w:t>就是，反正这里这里是。</w:t>
      </w:r>
    </w:p>
    <w:p>
      <w:pPr>
        <w:jc w:val="left"/>
      </w:pPr>
      <w:r>
        <w:rPr>
          <w:sz w:val="24"/>
        </w:rPr>
        <w:t>说话人1 01:40:09</w:t>
        <w:br/>
        <w:t>常用审批啊。</w:t>
      </w:r>
    </w:p>
    <w:p>
      <w:pPr>
        <w:jc w:val="left"/>
      </w:pPr>
      <w:r>
        <w:rPr>
          <w:sz w:val="24"/>
        </w:rPr>
        <w:t>说话人5 01:40:14</w:t>
        <w:br/>
        <w:t>是。</w:t>
      </w:r>
    </w:p>
    <w:p>
      <w:pPr>
        <w:jc w:val="left"/>
      </w:pPr>
      <w:r>
        <w:rPr>
          <w:sz w:val="24"/>
        </w:rPr>
        <w:t>说话人1 01:40:16</w:t>
        <w:br/>
        <w:t>那行，你先不改，我等下问一下黄工。</w:t>
      </w:r>
    </w:p>
    <w:p>
      <w:pPr>
        <w:jc w:val="left"/>
      </w:pPr>
      <w:r>
        <w:rPr>
          <w:sz w:val="24"/>
        </w:rPr>
        <w:t>说话人5 01:40:19</w:t>
        <w:br/>
        <w:t>他那个因为ID是什么问题呢？那个ID是。</w:t>
      </w:r>
    </w:p>
    <w:p>
      <w:pPr>
        <w:jc w:val="left"/>
      </w:pPr>
      <w:r>
        <w:rPr>
          <w:sz w:val="24"/>
        </w:rPr>
        <w:t>说话人1 01:40:37</w:t>
        <w:br/>
        <w:t>这个补充的，天呐，这有好多东西。通过，点击通过，默认意见为已阅，如有问题请及时联系。这以前的不管了吗？你前面的看看有没有问题呢？谁做的是吧？应付表。现在中国金融城市应该是这个你测一下不就知道了吗？是否因为流程未结束不显示？我怎么测啊？你把那个测试合同，走一个流程结束了，不就能看出来了吗？</w:t>
      </w:r>
    </w:p>
    <w:p>
      <w:pPr>
        <w:jc w:val="left"/>
      </w:pPr>
      <w:r>
        <w:rPr>
          <w:sz w:val="24"/>
        </w:rPr>
        <w:t>说话人2 01:41:24</w:t>
        <w:br/>
        <w:t>是测试完了之后。</w:t>
      </w:r>
    </w:p>
    <w:p>
      <w:pPr>
        <w:jc w:val="left"/>
      </w:pPr>
      <w:r>
        <w:rPr>
          <w:sz w:val="24"/>
        </w:rPr>
        <w:t>说话人1 01:41:27</w:t>
        <w:br/>
        <w:t>是整个大流程走完，还是就一个走完？一个合同走完就能看出来了，就是你走一个，签证设计变更就从立项嘛，到最后那个表单，就是那一套吧。你可以用那个变更，就是最后审批结束就可以了。然后再新增第二个的时候，就应该有累积金额了。他不是签的是可以多次申请的吗？然后如果说这个时候没有的话，说明就有bug。如果有的话就说明它就是，我记得以前跟邱老师对过测过的，流程结束以后才会有累计金额的。他们现在都没有一个走完流程。对，那他们最多也就把第一个立项审批表走完了。那按理现在这个设置是不对的。要到最后一步，也就是付款的那个节点。我意思看他们都没有填这个，可能不需要把整个流程走完才显示。对，以前郑部长说过，他们走不到那个地方。这样的话，就一直都显示是零零零。对他们来说是有问题的，需要去改善。要看是审批完了，还是这个得跟月朗那边再确认一下。是到时候他，比如说他那个立项清单可能批量新建了好多个，肯定没有累计金额。我觉得还是得先跟月朗那边问一下，在什么情况下要获取累计金额？累计金额和合同比率是一起的吧？应该有累计金额就会有签认率了。那造价申报合计和确认金额是什么？这两个也都是0。</w:t>
      </w:r>
    </w:p>
    <w:p>
      <w:pPr>
        <w:jc w:val="left"/>
      </w:pPr>
      <w:r>
        <w:rPr>
          <w:sz w:val="24"/>
        </w:rPr>
        <w:t>说话人2 01:43:46</w:t>
        <w:br/>
        <w:t>对哦。今天备案早上来还是这样，等一下来还是这样。</w:t>
      </w:r>
    </w:p>
    <w:p>
      <w:pPr>
        <w:jc w:val="left"/>
      </w:pPr>
      <w:r>
        <w:rPr>
          <w:sz w:val="24"/>
        </w:rPr>
        <w:t>说话人1 01:43:57</w:t>
        <w:br/>
        <w:t>你们刚泡的茶吗？对，刚泡的。天呐！要烫死我了。不烫，我刚倒喝过了。不是，我才烧的，你倒了？没有，我倒完烧的。我相信你了，为什么你说不烫？我感觉热气腾腾的。你刚说什么金额？后面呢？造价申报合计和确认金额。造价申报就是那个表，造价申报表吧？造价申报表。</w:t>
      </w:r>
    </w:p>
    <w:p>
      <w:pPr>
        <w:jc w:val="left"/>
      </w:pPr>
      <w:r>
        <w:rPr>
          <w:sz w:val="24"/>
        </w:rPr>
        <w:t>说话人3 01:44:28</w:t>
        <w:br/>
        <w:t>应该是的，我现在看不出来，我要去我在一个群里面。</w:t>
      </w:r>
    </w:p>
    <w:p>
      <w:pPr>
        <w:jc w:val="left"/>
      </w:pPr>
      <w:r>
        <w:rPr>
          <w:sz w:val="24"/>
        </w:rPr>
        <w:t>说话人1 01:44:32</w:t>
        <w:br/>
        <w:t>那不对呀，这个没填报，他没填报。我看他这边。那是不是这一步他们都走不到？那我不知道啊。造价上，我记得应该是，按照计算理解应该。哪里可以看到那个造价申报表？你往后翻，前面都可以看到。就是前面几个都能看到，第二页。第二页。完成了，这个。哦对，会有一个造价合计金额，是不是这个东西？造价申报合计和确认金额，我记不得了。你听我给你说个参考：填好一个造价合计，就会有个合计金额了。那就是得等那个单子填了之后。</w:t>
      </w:r>
    </w:p>
    <w:p>
      <w:pPr>
        <w:jc w:val="left"/>
      </w:pPr>
      <w:r>
        <w:rPr>
          <w:sz w:val="24"/>
        </w:rPr>
        <w:t>说话人2 01:45:40</w:t>
        <w:br/>
        <w:t>才会有，我听一个。</w:t>
      </w:r>
    </w:p>
    <w:p>
      <w:pPr>
        <w:jc w:val="left"/>
      </w:pPr>
      <w:r>
        <w:rPr>
          <w:sz w:val="24"/>
        </w:rPr>
        <w:t>说话人1 01:45:54</w:t>
        <w:br/>
        <w:t>提交了10块钱，然后确认金额，哦确认金额，应该确定是这个签证价款审批，最后一步的确认金额。哦，应该是合计的，因为他每次要合计一个金额。</w:t>
      </w:r>
    </w:p>
    <w:p>
      <w:pPr>
        <w:jc w:val="left"/>
      </w:pPr>
      <w:r>
        <w:rPr>
          <w:sz w:val="24"/>
        </w:rPr>
        <w:t>说话人2 01:46:12</w:t>
        <w:br/>
        <w:t>然后我看啊，我这个条目1234，哦有了吧。</w:t>
      </w:r>
    </w:p>
    <w:p>
      <w:pPr>
        <w:jc w:val="left"/>
      </w:pPr>
      <w:r>
        <w:rPr>
          <w:sz w:val="24"/>
        </w:rPr>
        <w:t>说话人1 01:46:17</w:t>
        <w:br/>
        <w:t>造价申报金额，就是那个表里面的合计金额，就是给你的模板吧。</w:t>
      </w:r>
    </w:p>
    <w:p>
      <w:pPr>
        <w:jc w:val="left"/>
      </w:pPr>
      <w:r>
        <w:rPr>
          <w:sz w:val="24"/>
        </w:rPr>
        <w:t>说话人2 01:46:31</w:t>
        <w:br/>
        <w:t>哎呦，这个是合计金额。</w:t>
      </w:r>
    </w:p>
    <w:p>
      <w:pPr>
        <w:jc w:val="left"/>
      </w:pPr>
      <w:r>
        <w:rPr>
          <w:sz w:val="24"/>
        </w:rPr>
        <w:t>说话人1 01:46:37</w:t>
        <w:br/>
        <w:t>这个是合理金额，确认金额就最后表里的确认金额。他们都没填。那他一直带那个预估金额应该，我看有个预估金额带出来了，累计金额也带出来了，看一下是为什么带出来的。累计金额要申请第二次的时候才能带出来，第一次没有累计金额。我看有没有重复的。是的，他肯定有重复，但流程没结束。所以要设定不能等他结束。这个具体设置还得再沟通一下。</w:t>
      </w:r>
    </w:p>
    <w:p>
      <w:pPr>
        <w:jc w:val="left"/>
      </w:pPr>
      <w:r>
        <w:rPr>
          <w:sz w:val="24"/>
        </w:rPr>
        <w:t>说话人2 01:48:11</w:t>
        <w:br/>
        <w:t>怎么看？</w:t>
      </w:r>
    </w:p>
    <w:p>
      <w:pPr>
        <w:jc w:val="left"/>
      </w:pPr>
      <w:r>
        <w:rPr>
          <w:sz w:val="24"/>
        </w:rPr>
        <w:t>说话人1 01:48:45</w:t>
        <w:br/>
        <w:t>诶，张敏是不是不在？在啊。</w:t>
      </w:r>
    </w:p>
    <w:p>
      <w:pPr>
        <w:jc w:val="left"/>
      </w:pPr>
      <w:r>
        <w:rPr>
          <w:sz w:val="24"/>
        </w:rPr>
        <w:t>说话人2 01:49:32</w:t>
        <w:br/>
        <w:t>你知道我们家宝宝开学，我昨天去拿了，人家配好了吗？你知道拿了多少钱？370给我优惠350怎么说呢？</w:t>
      </w:r>
    </w:p>
    <w:p>
      <w:pPr>
        <w:jc w:val="left"/>
      </w:pPr>
      <w:r>
        <w:rPr>
          <w:sz w:val="24"/>
        </w:rPr>
        <w:t>说话人3 01:49:47</w:t>
        <w:br/>
        <w:t>他需要审结算的，一审单位结束后，抽空给办公室主任盖章。</w:t>
      </w:r>
    </w:p>
    <w:p>
      <w:pPr>
        <w:jc w:val="left"/>
      </w:pPr>
      <w:r>
        <w:rPr>
          <w:sz w:val="24"/>
        </w:rPr>
        <w:t>说话人1 01:50:00</w:t>
        <w:br/>
        <w:t>这个要，我们流程设置没有用，是吗？</w:t>
      </w:r>
    </w:p>
    <w:p>
      <w:pPr>
        <w:jc w:val="left"/>
      </w:pPr>
      <w:r>
        <w:rPr>
          <w:sz w:val="24"/>
        </w:rPr>
        <w:t>说话人3 01:50:03</w:t>
        <w:br/>
        <w:t>对，我跟陈老师沟通过，需要他那边写死。需要二审裁定的一审裁定，无需再审的二审裁定。然后绩效考核，单位名称会显示，绩效考核都没实际功能。</w:t>
      </w:r>
    </w:p>
    <w:p>
      <w:pPr>
        <w:jc w:val="left"/>
      </w:pPr>
      <w:r>
        <w:rPr>
          <w:sz w:val="24"/>
        </w:rPr>
        <w:t>说话人1 01:50:26</w:t>
        <w:br/>
        <w:t>再提一下吧，万一这个点刚刚说的那些呢？</w:t>
      </w:r>
    </w:p>
    <w:p>
      <w:pPr>
        <w:jc w:val="left"/>
      </w:pPr>
      <w:r>
        <w:rPr>
          <w:sz w:val="24"/>
        </w:rPr>
        <w:t>说话人3 01:50:31</w:t>
        <w:br/>
        <w:t>说的啥？</w:t>
      </w:r>
    </w:p>
    <w:p>
      <w:pPr>
        <w:jc w:val="left"/>
      </w:pPr>
      <w:r>
        <w:rPr>
          <w:sz w:val="24"/>
        </w:rPr>
        <w:t>说话人1 01:50:32</w:t>
        <w:br/>
        <w:t>今天上午说的那个表，我得去跟红牛对，先把模板改了。那我意思不要写在里面吧，忘记了。</w:t>
      </w:r>
    </w:p>
    <w:p>
      <w:pPr>
        <w:jc w:val="left"/>
      </w:pPr>
      <w:r>
        <w:rPr>
          <w:sz w:val="24"/>
        </w:rPr>
        <w:t>说话人3 01:50:41</w:t>
        <w:br/>
        <w:t>这个发给裘老师了，我要。</w:t>
      </w:r>
    </w:p>
    <w:p>
      <w:pPr>
        <w:jc w:val="left"/>
      </w:pPr>
      <w:r>
        <w:rPr>
          <w:sz w:val="24"/>
        </w:rPr>
        <w:t>说话人1 01:50:44</w:t>
        <w:br/>
        <w:t>直接去跟那个表，等下跟胡牛对。我就直接去跟胡牛对那个表。我觉得要是我的话，就会都写在里面，不然记不得了。还有加一次，还有那个，你看你现在有时候想不起来，还有那个说要一个是一个是什么，刚刚说的就是签字的那个框子。还有一个就是目录。目录说了，他早本来我写在这个里面，早上过去找他的时候他记下来了。记了，你也写下来嘛，他看他做完就做完了吧。他自己就做完了，对吧？不然到时候我们对着，一般我就喜欢对着测试然后修改，还在录呢，记不得，那我看他写在他那边。就是我上次给他发的那个，王姐说到那边有个小需求，类似科壮咖啡的，王子找我推荐了一个小需求。这个也跟他说了。对呀，都写下来。那我先过去吧，待会再说过了，一说你就知道，我可能过两天忘记了，已经记不清了。每次都记下来，写下来然后改完就划掉吧，划掉就行了。</w:t>
      </w:r>
    </w:p>
    <w:p>
      <w:pPr>
        <w:jc w:val="left"/>
      </w:pPr>
      <w:r>
        <w:rPr>
          <w:sz w:val="24"/>
        </w:rPr>
        <w:t>说话人3 01:52:08</w:t>
        <w:br/>
        <w:t>显示的还是以前的，没改啊。</w:t>
      </w:r>
    </w:p>
    <w:p>
      <w:pPr>
        <w:jc w:val="left"/>
      </w:pPr>
      <w:r>
        <w:rPr>
          <w:sz w:val="24"/>
        </w:rPr>
        <w:t>说话人4 01:52:32</w:t>
        <w:br/>
        <w:t>还行吧。</w:t>
      </w:r>
    </w:p>
    <w:p>
      <w:pPr>
        <w:jc w:val="left"/>
      </w:pPr>
      <w:r>
        <w:rPr>
          <w:sz w:val="24"/>
        </w:rPr>
        <w:t>说话人3 01:52:33</w:t>
        <w:br/>
        <w:t>还有一个那个，等一下。</w:t>
      </w:r>
    </w:p>
    <w:p>
      <w:pPr>
        <w:jc w:val="left"/>
      </w:pPr>
      <w:r>
        <w:rPr>
          <w:sz w:val="24"/>
        </w:rPr>
        <w:t>说话人1 01:52:37</w:t>
        <w:br/>
        <w:t>突然就这样，你让我回想就想不起来了，你看改没改好我不知道。还有上一次的问题呢？要不要合并在一起？上一次的问题他正改着呢。</w:t>
      </w:r>
    </w:p>
    <w:p>
      <w:pPr>
        <w:jc w:val="left"/>
      </w:pPr>
      <w:r>
        <w:rPr>
          <w:sz w:val="24"/>
        </w:rPr>
        <w:t>说话人3 01:52:53</w:t>
        <w:br/>
        <w:t>你说的是上一次发给他的需求不？</w:t>
      </w:r>
    </w:p>
    <w:p>
      <w:pPr>
        <w:jc w:val="left"/>
      </w:pPr>
      <w:r>
        <w:rPr>
          <w:sz w:val="24"/>
        </w:rPr>
        <w:t>说话人1 01:52:56</w:t>
        <w:br/>
        <w:t>对，好多页呢，我记得。他改着呢，上午去看了。还有预览有乱码的问题。是因为方宋的字体没有了。他得要么加方宋，要么不是只针对于那一个单独改了吗？还有刚刚张乃明说的什么？</w:t>
      </w:r>
    </w:p>
    <w:p>
      <w:pPr>
        <w:jc w:val="left"/>
      </w:pPr>
      <w:r>
        <w:rPr>
          <w:sz w:val="24"/>
        </w:rPr>
        <w:t>说话人2 01:53:21</w:t>
        <w:br/>
        <w:t>张乃明截图还没给我。</w:t>
      </w:r>
    </w:p>
    <w:p>
      <w:pPr>
        <w:jc w:val="left"/>
      </w:pPr>
      <w:r>
        <w:rPr>
          <w:sz w:val="24"/>
        </w:rPr>
        <w:t>说话人1 01:53:26</w:t>
        <w:br/>
        <w:t>这两个一耽搁他就忘记了。主要是他不知道现在上一次那个修改需求到底哪些改好哪些没改好，不好测试。</w:t>
      </w:r>
    </w:p>
    <w:p>
      <w:pPr>
        <w:jc w:val="left"/>
      </w:pPr>
      <w:r>
        <w:rPr>
          <w:sz w:val="24"/>
        </w:rPr>
        <w:t>说话人2 01:54:57</w:t>
        <w:br/>
        <w:t>是的，还有的话就是感觉你像已经整理过了，有的想不起来了，有的重复描述了。</w:t>
      </w:r>
    </w:p>
    <w:p>
      <w:pPr>
        <w:jc w:val="left"/>
      </w:pPr>
      <w:r>
        <w:rPr>
          <w:sz w:val="24"/>
        </w:rPr>
        <w:t>说话人1 01:55:18</w:t>
        <w:br/>
        <w:t>这么多功能用得到吗？我感觉。</w:t>
      </w:r>
    </w:p>
    <w:p>
      <w:pPr>
        <w:jc w:val="left"/>
      </w:pPr>
      <w:r>
        <w:rPr>
          <w:sz w:val="24"/>
        </w:rPr>
        <w:t>说话人2 01:55:23</w:t>
        <w:br/>
        <w:t>什么？</w:t>
      </w:r>
    </w:p>
    <w:p>
      <w:pPr>
        <w:jc w:val="left"/>
      </w:pPr>
      <w:r>
        <w:rPr>
          <w:sz w:val="24"/>
        </w:rPr>
        <w:t>说话人1 01:55:24</w:t>
        <w:br/>
        <w:t>你们又加了什么？就是那一排的暂存、提交，不是要了吧？我感觉哪用操作呀？打印、转审、暂存、退回、加签，没有，他又说了。</w:t>
      </w:r>
    </w:p>
    <w:p>
      <w:pPr>
        <w:jc w:val="left"/>
      </w:pPr>
      <w:r>
        <w:rPr>
          <w:sz w:val="24"/>
        </w:rPr>
        <w:t>说话人4 01:55:43</w:t>
        <w:br/>
        <w:t>关闭。</w:t>
      </w:r>
    </w:p>
    <w:p>
      <w:pPr>
        <w:jc w:val="left"/>
      </w:pPr>
      <w:r>
        <w:rPr>
          <w:sz w:val="24"/>
        </w:rPr>
        <w:t>说话人1 01:55:45</w:t>
        <w:br/>
        <w:t>驳回的时候是不是要加一个是否扣关啊？</w:t>
      </w:r>
    </w:p>
    <w:p>
      <w:pPr>
        <w:jc w:val="left"/>
      </w:pPr>
      <w:r>
        <w:rPr>
          <w:sz w:val="24"/>
        </w:rPr>
        <w:t>说话人2 01:55:49</w:t>
        <w:br/>
        <w:t>基本上需要考核的我都加了。</w:t>
      </w:r>
    </w:p>
    <w:p>
      <w:pPr>
        <w:jc w:val="left"/>
      </w:pPr>
      <w:r>
        <w:rPr>
          <w:sz w:val="24"/>
        </w:rPr>
        <w:t>说话人3 01:55:58</w:t>
        <w:br/>
        <w:t>你这边不需要他们再弄。</w:t>
      </w:r>
    </w:p>
    <w:p>
      <w:pPr>
        <w:jc w:val="left"/>
      </w:pPr>
      <w:r>
        <w:rPr>
          <w:sz w:val="24"/>
        </w:rPr>
        <w:t>说话人1 01:56:23</w:t>
        <w:br/>
        <w:t>我觉得这个我也不想给他改。</w:t>
      </w:r>
    </w:p>
    <w:p>
      <w:pPr>
        <w:jc w:val="left"/>
      </w:pPr>
      <w:r>
        <w:rPr>
          <w:sz w:val="24"/>
        </w:rPr>
        <w:t>说话人2 01:56:26</w:t>
        <w:br/>
        <w:t>是吗？</w:t>
      </w:r>
    </w:p>
    <w:p>
      <w:pPr>
        <w:jc w:val="left"/>
      </w:pPr>
      <w:r>
        <w:rPr>
          <w:sz w:val="24"/>
        </w:rPr>
        <w:t>说话人1 01:56:40</w:t>
        <w:br/>
        <w:t>他这个我觉得也挺稀有的，不怎么好看。他附件在这里，然后正文、流程，右边写意见。我想问一下，假如他附件很多的话，是竖着展示还是横着展示？这什么东西？这什么CPU啊？</w:t>
      </w:r>
    </w:p>
    <w:p>
      <w:pPr>
        <w:jc w:val="left"/>
      </w:pPr>
      <w:r>
        <w:rPr>
          <w:sz w:val="24"/>
        </w:rPr>
        <w:t>说话人3 01:57:22</w:t>
        <w:br/>
        <w:t>我觉得他修改附件弄得很不严谨。</w:t>
      </w:r>
    </w:p>
    <w:p>
      <w:pPr>
        <w:jc w:val="left"/>
      </w:pPr>
      <w:r>
        <w:rPr>
          <w:sz w:val="24"/>
        </w:rPr>
        <w:t>说话人2 01:57:27</w:t>
        <w:br/>
        <w:t>那领导看过了，你再去修改附件，对吗？</w:t>
      </w:r>
    </w:p>
    <w:p>
      <w:pPr>
        <w:jc w:val="left"/>
      </w:pPr>
      <w:r>
        <w:rPr>
          <w:sz w:val="24"/>
        </w:rPr>
        <w:t>说话人1 01:57:32</w:t>
        <w:br/>
        <w:t>他有提醒，他当时说的会提醒改附件了。平衡云管理员郭琦，谁啊？他会有推送的，当时我记得郑军说过的，他修改什么附件，他会推送给审批过的人，就某某某什么修改了附件。他是这样说的，我怎么做的我都不知道。</w:t>
      </w:r>
    </w:p>
    <w:p>
      <w:pPr>
        <w:jc w:val="left"/>
      </w:pPr>
      <w:r>
        <w:rPr>
          <w:sz w:val="24"/>
        </w:rPr>
        <w:t>说话人3 01:58:01</w:t>
        <w:br/>
        <w:t>到我们这估计不行。</w:t>
      </w:r>
    </w:p>
    <w:p>
      <w:pPr>
        <w:jc w:val="left"/>
      </w:pPr>
      <w:r>
        <w:rPr>
          <w:sz w:val="24"/>
        </w:rPr>
        <w:t>说话人1 01:58:23</w:t>
        <w:br/>
        <w:t>稍微紧凑一点倒是可以的。横线缩短一点吧。什么横线？他问我们那个流程信息图，OA不是横向的吗？他又问我能不能横向，这种问题我都跟他回过多少回了，他还问我。哪个兵呢？是不是这个刘兵啊？</w:t>
      </w:r>
    </w:p>
    <w:p>
      <w:pPr>
        <w:jc w:val="left"/>
      </w:pPr>
      <w:r>
        <w:rPr>
          <w:sz w:val="24"/>
        </w:rPr>
        <w:t>说话人2 01:58:47</w:t>
        <w:br/>
        <w:t>固有思维非要横向啊。</w:t>
      </w:r>
    </w:p>
    <w:p>
      <w:pPr>
        <w:jc w:val="left"/>
      </w:pPr>
      <w:r>
        <w:rPr>
          <w:sz w:val="24"/>
        </w:rPr>
        <w:t>说话人3 01:58:50</w:t>
        <w:br/>
        <w:t>烦死了。</w:t>
      </w:r>
    </w:p>
    <w:p>
      <w:pPr>
        <w:jc w:val="left"/>
      </w:pPr>
      <w:r>
        <w:rPr>
          <w:sz w:val="24"/>
        </w:rPr>
        <w:t>说话人1 01:58:51</w:t>
        <w:br/>
        <w:t>然后他就说能不能紧凑一点，就是那个横线小一点。这个紧凑不了，估计。这个横线是固定的，短一点应该可以吧？这是怎么调啊？就除非他后台去调。我觉得可以吧。那你既然横向可以调，为什么不能调成横向的呢？不对吗？他既然这个流程图可以动了，为什么不能动成横向的呢？我理解啊。有道理。他现在都能调了，为什么不能调到很大？</w:t>
      </w:r>
    </w:p>
    <w:p>
      <w:pPr>
        <w:jc w:val="left"/>
      </w:pPr>
      <w:r>
        <w:rPr>
          <w:sz w:val="24"/>
        </w:rPr>
        <w:t>说话人2 01:59:28</w:t>
        <w:br/>
        <w:t>哼。</w:t>
      </w:r>
    </w:p>
    <w:p>
      <w:pPr>
        <w:jc w:val="left"/>
      </w:pPr>
      <w:r>
        <w:rPr>
          <w:sz w:val="24"/>
        </w:rPr>
        <w:t>说话人1 01:59:31</w:t>
        <w:br/>
        <w:t>你都是反正你问问他。问一下吧。</w:t>
      </w:r>
    </w:p>
    <w:p>
      <w:pPr>
        <w:jc w:val="left"/>
      </w:pPr>
      <w:r>
        <w:rPr>
          <w:sz w:val="24"/>
        </w:rPr>
        <w:t>说话人3 01:59:39</w:t>
        <w:br/>
        <w:t>城管M3还有什么问题？他说一会让虎妞看看。也许有戏。那我觉得这个线既然能调，为什么不能调成横的？</w:t>
      </w:r>
    </w:p>
    <w:p>
      <w:pPr>
        <w:jc w:val="left"/>
      </w:pPr>
      <w:r>
        <w:rPr>
          <w:sz w:val="24"/>
        </w:rPr>
        <w:t>说话人1 02:00:41</w:t>
        <w:br/>
        <w:t>再录吧。你问我蝴蝶，我也不知道忙不忙，不忙我去跟他说那个模板的事。</w:t>
      </w:r>
    </w:p>
    <w:p>
      <w:pPr>
        <w:jc w:val="left"/>
      </w:pPr>
      <w:r>
        <w:rPr>
          <w:sz w:val="24"/>
        </w:rPr>
        <w:t>说话人2 02:01:01</w:t>
        <w:br/>
        <w:t>还有啥问题不？</w:t>
      </w:r>
    </w:p>
    <w:p>
      <w:pPr>
        <w:jc w:val="left"/>
      </w:pPr>
      <w:r>
        <w:rPr>
          <w:sz w:val="24"/>
        </w:rPr>
        <w:t>说话人1 02:01:16</w:t>
        <w:br/>
        <w:t>现在想不起来了，不写在这个里面，想不起来了。我就跟你说，我跟你说一个问题，你就在那个文档里面都把它放在里面，就能想起来了。</w:t>
      </w:r>
    </w:p>
    <w:p>
      <w:pPr>
        <w:jc w:val="left"/>
      </w:pPr>
      <w:r>
        <w:rPr>
          <w:sz w:val="24"/>
        </w:rPr>
        <w:t>说话人3 02:01:30</w:t>
        <w:br/>
        <w:t>我放了。</w:t>
      </w:r>
    </w:p>
    <w:p>
      <w:pPr>
        <w:jc w:val="left"/>
      </w:pPr>
      <w:r>
        <w:rPr>
          <w:sz w:val="24"/>
        </w:rPr>
        <w:t>说话人1 02:02:02</w:t>
        <w:br/>
        <w:t>这个郑军说的这一大段我都看不明白。</w:t>
      </w:r>
    </w:p>
    <w:p>
      <w:pPr>
        <w:jc w:val="left"/>
      </w:pPr>
      <w:r>
        <w:rPr>
          <w:sz w:val="24"/>
        </w:rPr>
        <w:t>说话人3 02:02:17</w:t>
        <w:br/>
        <w:t>这个问题你说了吗？说了吗？没说我加在里面。</w:t>
      </w:r>
    </w:p>
    <w:p>
      <w:pPr>
        <w:jc w:val="left"/>
      </w:pPr>
      <w:r>
        <w:rPr>
          <w:sz w:val="24"/>
        </w:rPr>
        <w:t>说话人1 02:02:27</w:t>
        <w:br/>
        <w:t>应该好的都下单了。</w:t>
      </w:r>
    </w:p>
    <w:p>
      <w:pPr>
        <w:jc w:val="left"/>
      </w:pPr>
      <w:r>
        <w:rPr>
          <w:sz w:val="24"/>
        </w:rPr>
        <w:t>说话人2 02:02:29</w:t>
        <w:br/>
        <w:t>没有，我都没说。</w:t>
      </w:r>
    </w:p>
    <w:p>
      <w:pPr>
        <w:jc w:val="left"/>
      </w:pPr>
      <w:r>
        <w:rPr>
          <w:sz w:val="24"/>
        </w:rPr>
        <w:t>说话人1 02:02:31</w:t>
        <w:br/>
        <w:t>对的，那你看嘛，然后翻半天，我都没翻出来，没抢到。</w:t>
      </w:r>
    </w:p>
    <w:p>
      <w:pPr>
        <w:jc w:val="left"/>
      </w:pPr>
      <w:r>
        <w:rPr>
          <w:sz w:val="24"/>
        </w:rPr>
        <w:t>说话人3 02:02:37</w:t>
        <w:br/>
        <w:t>昨天来说的话。</w:t>
      </w:r>
    </w:p>
    <w:p>
      <w:pPr>
        <w:jc w:val="left"/>
      </w:pPr>
      <w:r>
        <w:rPr>
          <w:sz w:val="24"/>
        </w:rPr>
        <w:t>说话人2 02:02:42</w:t>
        <w:br/>
        <w:t>你再看看我跟你聊天记录，我应该都大部分应该都转发给你了，但是有部分口述的。</w:t>
      </w:r>
    </w:p>
    <w:p>
      <w:pPr>
        <w:jc w:val="left"/>
      </w:pPr>
      <w:r>
        <w:rPr>
          <w:sz w:val="24"/>
        </w:rPr>
        <w:t>说话人1 02:02:53</w:t>
        <w:br/>
        <w:t>咱们以后尽量不口头说，直接先发一下，然后再确认。这个系统就是系统里面这个签名老掉的问题是解决好还是没解决好啊？奇怪呀，不是只是补了签名吗？</w:t>
      </w:r>
    </w:p>
    <w:p>
      <w:pPr>
        <w:jc w:val="left"/>
      </w:pPr>
      <w:r>
        <w:rPr>
          <w:sz w:val="24"/>
        </w:rPr>
        <w:t>说话人2 02:04:25</w:t>
        <w:br/>
        <w:t>我记得。</w:t>
      </w:r>
    </w:p>
    <w:p>
      <w:pPr>
        <w:jc w:val="left"/>
      </w:pPr>
      <w:r>
        <w:rPr>
          <w:sz w:val="24"/>
        </w:rPr>
        <w:t>说话人1 02:04:27</w:t>
        <w:br/>
        <w:t>这问题解决，他说的手机端，手机端有这个问题，他升没升级啊，不得了，他是苹果手机端有这个问题。应该升级了呀。测过。</w:t>
      </w:r>
    </w:p>
    <w:p>
      <w:pPr>
        <w:jc w:val="left"/>
      </w:pPr>
      <w:r>
        <w:rPr>
          <w:sz w:val="24"/>
        </w:rPr>
        <w:t>说话人2 02:04:43</w:t>
        <w:br/>
        <w:t>是吧？</w:t>
      </w:r>
    </w:p>
    <w:p>
      <w:pPr>
        <w:jc w:val="left"/>
      </w:pPr>
      <w:r>
        <w:rPr>
          <w:sz w:val="24"/>
        </w:rPr>
        <w:t>说话人1 02:04:44</w:t>
        <w:br/>
        <w:t>那阵子测过。升级了吧？我记得。升了。我之前问了你好几遍了，升了吗？升了，升了。想起来了。我怎么害怕啊？因为我翻到这个问题了，我就问一下。</w:t>
      </w:r>
    </w:p>
    <w:p>
      <w:pPr>
        <w:jc w:val="left"/>
      </w:pPr>
      <w:r>
        <w:rPr>
          <w:sz w:val="24"/>
        </w:rPr>
        <w:t>说话人3 02:04:58</w:t>
        <w:br/>
        <w:t>还有什么问题吗？关了吧。</w:t>
      </w:r>
    </w:p>
    <w:p>
      <w:pPr>
        <w:jc w:val="left"/>
      </w:pPr>
      <w:r>
        <w:rPr>
          <w:sz w:val="24"/>
        </w:rPr>
        <w:t>说话人1 02:05:18</w:t>
        <w:br/>
        <w:t>时值重量，那个表。我再看看他发群里的这个总汇总的这个问题。里面有一个新的，我今天看了。他说什么？就是我早上跟你说的，他意思因为现在考核是以单个合同为考核主体，他想说考虑每月形成以项目为单位的汇总表。等一下，我都没听。以项目为单位导出一次。可是我们考核是以单位来进行考核的吗？对呀，我不懂，这谁提出来的？但我觉得这些问题，就是他在群里汇总这些问题好像是要后期跟我们再讨论的。</w:t>
      </w:r>
    </w:p>
    <w:p>
      <w:pPr>
        <w:jc w:val="left"/>
      </w:pPr>
      <w:r>
        <w:rPr>
          <w:sz w:val="24"/>
        </w:rPr>
        <w:t>说话人2 02:07:01</w:t>
        <w:br/>
        <w:t>所以就是先看一下吧。</w:t>
      </w:r>
    </w:p>
    <w:p>
      <w:pPr>
        <w:jc w:val="left"/>
      </w:pPr>
      <w:r>
        <w:rPr>
          <w:sz w:val="24"/>
        </w:rPr>
        <w:t>说话人1 02:07:09</w:t>
        <w:br/>
        <w:t>以项目考核有问题吧？那比如一个项目，它会有不同的。</w:t>
      </w:r>
    </w:p>
    <w:p>
      <w:pPr>
        <w:jc w:val="left"/>
      </w:pPr>
      <w:r>
        <w:rPr>
          <w:sz w:val="24"/>
        </w:rPr>
        <w:t>说话人2 02:07:15</w:t>
        <w:br/>
        <w:t>合同考核的单位。</w:t>
      </w:r>
    </w:p>
    <w:p>
      <w:pPr>
        <w:jc w:val="left"/>
      </w:pPr>
      <w:r>
        <w:rPr>
          <w:sz w:val="24"/>
        </w:rPr>
        <w:t>说话人3 02:21:07</w:t>
        <w:br/>
        <w:t>主持了就主持了，等于说就可以了。</w:t>
      </w:r>
    </w:p>
    <w:p>
      <w:pPr>
        <w:jc w:val="left"/>
      </w:pPr>
      <w:r>
        <w:rPr>
          <w:sz w:val="24"/>
        </w:rPr>
        <w:t>说话人1 02:21:09</w:t>
        <w:br/>
        <w:t>他是不是应该把音频也放上去？音频呢？那台电脑有音频，你们没有。</w:t>
      </w:r>
    </w:p>
    <w:p>
      <w:pPr>
        <w:jc w:val="left"/>
      </w:pPr>
      <w:r>
        <w:rPr>
          <w:sz w:val="24"/>
        </w:rPr>
        <w:t>说话人3 02:21:19</w:t>
        <w:br/>
        <w:t>你们就是看那个画面，最后生成以后就有了。在录制过程都不给你，然后最后整个生成起来就有了。</w:t>
      </w:r>
    </w:p>
    <w:p>
      <w:pPr>
        <w:jc w:val="left"/>
      </w:pPr>
      <w:r>
        <w:rPr>
          <w:sz w:val="24"/>
        </w:rPr>
        <w:t>说话人1 02:21:26</w:t>
        <w:br/>
        <w:t>有录，其他人也有录屏的。不可以啊。我跟你说，这里头现在在那边忽悠我呢，挂我名下其实能不能申请？我刚查了一下，当时咖啡吧要网络食品交易的。我们弄不了。看得我头都昏，字在直闪直闪的。</w:t>
      </w:r>
    </w:p>
    <w:p>
      <w:pPr>
        <w:jc w:val="left"/>
      </w:pPr>
      <w:r>
        <w:rPr>
          <w:sz w:val="24"/>
        </w:rPr>
        <w:t>说话人1 02:22:24</w:t>
        <w:br/>
        <w:t>我等下再给你联系吧。</w:t>
      </w:r>
    </w:p>
    <w:p>
      <w:pPr>
        <w:jc w:val="left"/>
      </w:pPr>
      <w:r>
        <w:rPr>
          <w:sz w:val="24"/>
        </w:rPr>
        <w:t>说话人3 02:22:29</w:t>
        <w:br/>
        <w:t>到我不说话就结束吧。放那边没人说话就不用了，睡觉的时候说完就该结束了。</w:t>
      </w:r>
    </w:p>
    <w:p>
      <w:pPr>
        <w:jc w:val="left"/>
      </w:pPr>
      <w:r>
        <w:rPr>
          <w:sz w:val="24"/>
        </w:rPr>
        <w:t>说话人3 02:22:36</w:t>
        <w:br/>
        <w:t>到6点结束。</w:t>
      </w:r>
    </w:p>
    <w:p>
      <w:pPr>
        <w:jc w:val="left"/>
      </w:pPr>
      <w:r>
        <w:rPr>
          <w:sz w:val="24"/>
        </w:rPr>
        <w:t>说话人3 02:23:07</w:t>
        <w:br/>
        <w:t>我是这个吗？</w:t>
      </w:r>
    </w:p>
    <w:p>
      <w:pPr>
        <w:jc w:val="left"/>
      </w:pPr>
      <w:r>
        <w:rPr>
          <w:sz w:val="24"/>
        </w:rPr>
        <w:t>说话人1 02:23:40</w:t>
        <w:br/>
        <w:t>下午跟你对接。我嗓子疼。</w:t>
      </w:r>
    </w:p>
    <w:p>
      <w:pPr>
        <w:jc w:val="left"/>
      </w:pPr>
      <w:r>
        <w:rPr>
          <w:sz w:val="24"/>
        </w:rPr>
        <w:t>说话人3 02:24:16</w:t>
        <w:br/>
        <w:t>回来吃饭。妈妈帮我关一下。只要不关闭，反正现在这么长时间也能录音。录音都在里面，实在不好，到时候就怕待时间长了再重新生成也烦。两个小时没在。</w:t>
      </w:r>
    </w:p>
    <w:p>
      <w:pPr>
        <w:jc w:val="left"/>
      </w:pPr>
      <w:r>
        <w:rPr>
          <w:sz w:val="24"/>
        </w:rPr>
        <w:t>说话人1 02:24:56</w:t>
        <w:br/>
        <w:t>能点了，暂停还是结束？结束，直接结束。你就试一下，直接结束我们，能这么长再拍个照片，然后跟李明烨说我们试了这么长时间。先保存照片，算我撤了。</w:t>
      </w:r>
    </w:p>
    <w:p>
      <w:pPr>
        <w:jc w:val="left"/>
      </w:pPr>
      <w:r>
        <w:rPr>
          <w:sz w:val="24"/>
        </w:rPr>
        <w:t>说话人3 02:25:09</w:t>
        <w:br/>
        <w:t>孙总，我把你那个硬盘存放。</w:t>
      </w:r>
    </w:p>
    <w:p>
      <w:pPr>
        <w:jc w:val="left"/>
      </w:pPr>
      <w:r>
        <w:rPr>
          <w:sz w:val="24"/>
        </w:rPr>
        <w:t>说话人1 02:25:16</w:t>
        <w:br/>
        <w:t>你好了吗？</w:t>
      </w:r>
    </w:p>
    <w:p>
      <w:pPr>
        <w:jc w:val="left"/>
      </w:pPr>
      <w:r>
        <w:rPr>
          <w:sz w:val="24"/>
        </w:rPr>
        <w:t>说话人2 02:25:21</w:t>
        <w:br/>
        <w:t>这是数据恢复不了。</w:t>
      </w:r>
    </w:p>
    <w:p>
      <w:pPr>
        <w:jc w:val="left"/>
      </w:pPr>
      <w:r>
        <w:rPr>
          <w:sz w:val="24"/>
        </w:rPr>
        <w:t>说话人3 02:25:28</w:t>
        <w:br/>
        <w:t>说句话，你看要不要点了？</w:t>
      </w:r>
    </w:p>
    <w:p>
      <w:pPr>
        <w:jc w:val="left"/>
      </w:pPr>
      <w:r>
        <w:rPr>
          <w:sz w:val="24"/>
        </w:rPr>
        <w:t>说话人1 02:26:23</w:t>
        <w:br/>
        <w:t>我吃完了，肚子疼死了。</w:t>
      </w:r>
    </w:p>
    <w:p>
      <w:pPr>
        <w:jc w:val="left"/>
      </w:pPr>
      <w:r>
        <w:rPr>
          <w:sz w:val="24"/>
        </w:rPr>
        <w:t>说话人2 02:30:38</w:t>
        <w:br/>
        <w:t>我走了，不打扰你们了今天。</w:t>
      </w:r>
    </w:p>
    <w:p>
      <w:pPr>
        <w:jc w:val="left"/>
      </w:pPr>
      <w:r>
        <w:rPr>
          <w:sz w:val="24"/>
        </w:rPr>
        <w:t>说话人3 02:35:20</w:t>
        <w:br/>
        <w:t>我的屁股又变大了。</w:t>
      </w:r>
    </w:p>
    <w:p>
      <w:pPr>
        <w:jc w:val="left"/>
      </w:pPr>
      <w:r>
        <w:rPr>
          <w:sz w:val="24"/>
        </w:rPr>
        <w:t>说话人1 02:35:23</w:t>
        <w:br/>
        <w:t>为什么？我感觉这两天酸疼，躺下来要舒展开。对。我走路时坐时间长了感觉这里不得劲。现在躺平会觉得尾椎骨疼。</w:t>
      </w:r>
    </w:p>
    <w:p>
      <w:pPr>
        <w:jc w:val="left"/>
      </w:pPr>
      <w:r>
        <w:rPr>
          <w:sz w:val="24"/>
        </w:rPr>
        <w:t>说话人2 02:35:43</w:t>
        <w:br/>
        <w:t>加醋吗？</w:t>
      </w:r>
    </w:p>
    <w:p>
      <w:pPr>
        <w:jc w:val="left"/>
      </w:pPr>
      <w:r>
        <w:rPr>
          <w:sz w:val="24"/>
        </w:rPr>
        <w:t>说话人1 02:35:46</w:t>
        <w:br/>
        <w:t>我的孕反没好转以外，还有其他问题。慢倒车啊。</w:t>
      </w:r>
    </w:p>
    <w:p>
      <w:pPr>
        <w:jc w:val="left"/>
      </w:pPr>
      <w:r>
        <w:rPr>
          <w:sz w:val="24"/>
        </w:rPr>
        <w:t>说话人2 02:36:34</w:t>
        <w:br/>
        <w:t>99块钱5瓶。</w:t>
      </w:r>
    </w:p>
    <w:p>
      <w:pPr>
        <w:jc w:val="left"/>
      </w:pPr>
      <w:r>
        <w:rPr>
          <w:sz w:val="24"/>
        </w:rPr>
        <w:t>说话人4 02:36:36</w:t>
        <w:br/>
        <w:t>现在只要69就可以拥有2/3的豪华六月黄。</w:t>
      </w:r>
    </w:p>
    <w:p>
      <w:pPr>
        <w:jc w:val="left"/>
      </w:pPr>
      <w:r>
        <w:rPr>
          <w:sz w:val="24"/>
        </w:rPr>
        <w:t>说话人2 02:38:42</w:t>
        <w:br/>
        <w:t>我嫂子她不是生宝宝吗？</w:t>
      </w:r>
    </w:p>
    <w:p>
      <w:pPr>
        <w:jc w:val="left"/>
      </w:pPr>
      <w:r>
        <w:rPr>
          <w:sz w:val="24"/>
        </w:rPr>
        <w:t>说话人1 02:38:45</w:t>
        <w:br/>
        <w:t>她在平谷医院住的单人间，一天600。</w:t>
      </w:r>
    </w:p>
    <w:p>
      <w:pPr>
        <w:jc w:val="left"/>
      </w:pPr>
      <w:r>
        <w:rPr>
          <w:sz w:val="24"/>
        </w:rPr>
        <w:t>说话人2 02:38:51</w:t>
        <w:br/>
        <w:t>都这样，但都便宜了。</w:t>
      </w:r>
    </w:p>
    <w:p>
      <w:pPr>
        <w:jc w:val="left"/>
      </w:pPr>
      <w:r>
        <w:rPr>
          <w:sz w:val="24"/>
        </w:rPr>
        <w:t>说话人1 02:38:55</w:t>
        <w:br/>
        <w:t>你那一天就不管。因为人家评价挺好，前提是你没问题。等于说顺产了。宝宝也足月了，没问题。</w:t>
      </w:r>
    </w:p>
    <w:p>
      <w:pPr>
        <w:jc w:val="left"/>
      </w:pPr>
      <w:r>
        <w:rPr>
          <w:sz w:val="24"/>
        </w:rPr>
        <w:t>说话人2 02:39:09</w:t>
        <w:br/>
        <w:t>就可以在天津医院生。好。</w:t>
      </w:r>
    </w:p>
    <w:p>
      <w:pPr>
        <w:jc w:val="left"/>
      </w:pPr>
      <w:r>
        <w:rPr>
          <w:sz w:val="24"/>
        </w:rPr>
        <w:t>说话人1 02:39:12</w:t>
        <w:br/>
        <w:t>出意外的话肯定解决不了。我之前在小红书看到人家发，因为不收红包、服务态度好，单人间还便宜。再就是如果像我这种有基础病，我不敢在那里睡，那种处理不了。万一你在上海时最凶险的病是羊水栓塞，那会一尸两命，在妇幼都不一定抢救得回来。</w:t>
      </w:r>
    </w:p>
    <w:p>
      <w:pPr>
        <w:jc w:val="left"/>
      </w:pPr>
      <w:r>
        <w:rPr>
          <w:sz w:val="24"/>
        </w:rPr>
        <w:t>说话人2 02:39:50</w:t>
        <w:br/>
        <w:t>我有朋友他姐姐就是杨永信的。他那个时候在上海，他说他辞掉了。真的？</w:t>
      </w:r>
    </w:p>
    <w:p>
      <w:pPr>
        <w:jc w:val="left"/>
      </w:pPr>
      <w:r>
        <w:rPr>
          <w:sz w:val="24"/>
        </w:rPr>
        <w:t>说话人1 02:40:00</w:t>
        <w:br/>
        <w:t>还有六人间的，六人间没人住，六人间40块钱一天。</w:t>
      </w:r>
    </w:p>
    <w:p>
      <w:pPr>
        <w:jc w:val="left"/>
      </w:pPr>
      <w:r>
        <w:rPr>
          <w:sz w:val="24"/>
        </w:rPr>
        <w:t>说话人3 02:40:09</w:t>
        <w:br/>
        <w:t>那估计又没人。</w:t>
      </w:r>
    </w:p>
    <w:p>
      <w:pPr>
        <w:jc w:val="left"/>
      </w:pPr>
      <w:r>
        <w:rPr>
          <w:sz w:val="24"/>
        </w:rPr>
        <w:t>说话人1 02:40:16</w:t>
        <w:br/>
        <w:t>如果她产检各个方面都没问题，宝宝都很正常，顺产，再听音乐就比较合适。</w:t>
      </w:r>
    </w:p>
    <w:p>
      <w:pPr>
        <w:jc w:val="left"/>
      </w:pPr>
      <w:r>
        <w:rPr>
          <w:sz w:val="24"/>
        </w:rPr>
        <w:t>说话人2 02:40:23</w:t>
        <w:br/>
        <w:t>他就是属于没什么问题，然后顺产。</w:t>
      </w:r>
    </w:p>
    <w:p>
      <w:pPr>
        <w:jc w:val="left"/>
      </w:pPr>
      <w:r>
        <w:rPr>
          <w:sz w:val="24"/>
        </w:rPr>
        <w:t>说话人1 02:40:28</w:t>
        <w:br/>
        <w:t>你姐姐多大啦？98年的，不小啊。</w:t>
      </w:r>
    </w:p>
    <w:p>
      <w:pPr>
        <w:jc w:val="left"/>
      </w:pPr>
      <w:r>
        <w:rPr>
          <w:sz w:val="24"/>
        </w:rPr>
        <w:t>说话人3 02:40:35</w:t>
        <w:br/>
        <w:t>他比我小三岁呢。</w:t>
      </w:r>
    </w:p>
    <w:p>
      <w:pPr>
        <w:jc w:val="left"/>
      </w:pPr>
      <w:r>
        <w:rPr>
          <w:sz w:val="24"/>
        </w:rPr>
        <w:t>说话人1 02:40:40</w:t>
        <w:br/>
        <w:t>生孩子要趁早，其实说真的。</w:t>
      </w:r>
    </w:p>
    <w:p>
      <w:pPr>
        <w:jc w:val="left"/>
      </w:pPr>
      <w:r>
        <w:rPr>
          <w:sz w:val="24"/>
        </w:rPr>
        <w:t>说话人1 02:40:43</w:t>
        <w:br/>
        <w:t>让她吃吧。身体吃不消，到时候恢复的话比年轻人要慢一点。我感觉那也年轻嘛。对，分人的吧，有的年轻的孕反也特别严重。但是年龄大的到30、34岁以后生宝宝，胎儿容易有基因问题。除非精子特别年轻，比如三四十岁的人有二十几岁的精子质量，那没问题。要是时光倒流到我结婚的时候，我早就开始生孩子不避孕了。你是单身吗？稍等我把这吃完，你帮我先洗碗，我慢慢吃，不着急。</w:t>
      </w:r>
    </w:p>
    <w:p>
      <w:pPr>
        <w:jc w:val="left"/>
      </w:pPr>
      <w:r>
        <w:rPr>
          <w:sz w:val="24"/>
        </w:rPr>
        <w:t>说话人3 02:42:11</w:t>
        <w:br/>
        <w:t>你忙完等一下。</w:t>
      </w:r>
    </w:p>
    <w:p>
      <w:pPr>
        <w:jc w:val="left"/>
      </w:pPr>
      <w:r>
        <w:rPr>
          <w:sz w:val="24"/>
        </w:rPr>
        <w:t>说话人1 02:47:54</w:t>
        <w:br/>
        <w:t>从哪里点结束？他说有红色按钮要删掉。我这暂停。</w:t>
      </w:r>
    </w:p>
    <w:p>
      <w:pPr>
        <w:jc w:val="left"/>
      </w:pPr>
      <w:r>
        <w:rPr>
          <w:sz w:val="24"/>
        </w:rPr>
        <w:t>说话人1 02:02:29</w:t>
        <w:br/>
        <w:t>没有没有，我都没说。对的，那你看嘛，然后翻半天，我都都没翻出来，没抢到。昨天来说的话。你再看看我跟你聊天记录，我应该都反正都大部分应该都转发给你了，但是有部分口述的。</w:t>
      </w:r>
    </w:p>
    <w:p>
      <w:pPr>
        <w:jc w:val="left"/>
      </w:pPr>
      <w:r>
        <w:rPr>
          <w:sz w:val="24"/>
        </w:rPr>
        <w:t>说话人6 02:04:14</w:t>
        <w:br/>
        <w:t>这个签证里面签名老掉的问题是解决好还是没解决？奇怪呀，不是只是补了签名吗？我记得。</w:t>
      </w:r>
    </w:p>
    <w:p>
      <w:pPr>
        <w:jc w:val="left"/>
      </w:pPr>
      <w:r>
        <w:rPr>
          <w:sz w:val="24"/>
        </w:rPr>
        <w:t>说话人1 02:04:37</w:t>
        <w:br/>
        <w:t>应该升级了。</w:t>
      </w:r>
    </w:p>
    <w:p>
      <w:pPr>
        <w:jc w:val="left"/>
      </w:pPr>
      <w:r>
        <w:rPr>
          <w:sz w:val="24"/>
        </w:rPr>
        <w:t>说话人7 02:04:40</w:t>
        <w:br/>
        <w:t>测过。是吧？那阵子测过。</w:t>
      </w:r>
    </w:p>
    <w:p>
      <w:pPr>
        <w:jc w:val="left"/>
      </w:pPr>
      <w:r>
        <w:rPr>
          <w:sz w:val="24"/>
        </w:rPr>
        <w:t>说话人1 02:04:46</w:t>
        <w:br/>
        <w:t>升级了吧？我记得。升了。我之前问了你好几遍了，我升了吗？升了。</w:t>
      </w:r>
    </w:p>
    <w:p>
      <w:pPr>
        <w:jc w:val="left"/>
      </w:pPr>
      <w:r>
        <w:rPr>
          <w:sz w:val="24"/>
        </w:rPr>
        <w:t>说话人1 02:04:51</w:t>
        <w:br/>
        <w:t>想起来，我好害怕，因为我翻到这个问题，我就问一下。</w:t>
      </w:r>
    </w:p>
    <w:p>
      <w:pPr>
        <w:jc w:val="left"/>
      </w:pPr>
      <w:r>
        <w:rPr>
          <w:sz w:val="24"/>
        </w:rPr>
        <w:t>说话人10 02:04:58</w:t>
        <w:br/>
        <w:t>还有什么问题吗？</w:t>
      </w:r>
    </w:p>
    <w:p>
      <w:pPr>
        <w:jc w:val="left"/>
      </w:pPr>
      <w:r>
        <w:rPr>
          <w:sz w:val="24"/>
        </w:rPr>
        <w:t>说话人14 02:05:18</w:t>
        <w:br/>
        <w:t>时值时量，那个表。</w:t>
      </w:r>
    </w:p>
    <w:p>
      <w:pPr>
        <w:jc w:val="left"/>
      </w:pPr>
      <w:r>
        <w:rPr>
          <w:sz w:val="24"/>
        </w:rPr>
        <w:t>说话人6 02:05:23</w:t>
        <w:br/>
        <w:t>我再看看他发群里的汇总的问题。里面有一个新的，我今天看了。他说什么？他说就是我早上跟你说的，他意思，因为现在考核是以单个合同为考核主体，他想说考虑每月形成以项目为单位的汇总表。</w:t>
      </w:r>
    </w:p>
    <w:p>
      <w:pPr>
        <w:jc w:val="left"/>
      </w:pPr>
      <w:r>
        <w:rPr>
          <w:sz w:val="24"/>
        </w:rPr>
        <w:t>说话人1 02:06:09</w:t>
        <w:br/>
        <w:t>等一下，我都没听。以项目为单位导出一次。可是我们考核是以，不是以单位来进行考核的吗？</w:t>
      </w:r>
    </w:p>
    <w:p>
      <w:pPr>
        <w:jc w:val="left"/>
      </w:pPr>
      <w:r>
        <w:rPr>
          <w:sz w:val="24"/>
        </w:rPr>
        <w:t>说话人1 02:06:49</w:t>
        <w:br/>
        <w:t>我不懂，这是谁提出来的？但我觉得这些问题，就是他在群里汇总这些问题好像是要后期跟我们再讨论的。所以先看一下吧。</w:t>
      </w:r>
    </w:p>
    <w:p>
      <w:pPr>
        <w:jc w:val="left"/>
      </w:pPr>
      <w:r>
        <w:rPr>
          <w:sz w:val="24"/>
        </w:rPr>
        <w:t>说话人11 02:07:09</w:t>
        <w:br/>
        <w:t>以项目考核有问题吧？那比如一个项目，它会有不同的。</w:t>
      </w:r>
    </w:p>
    <w:p>
      <w:pPr>
        <w:jc w:val="left"/>
      </w:pPr>
      <w:r>
        <w:rPr>
          <w:sz w:val="24"/>
        </w:rPr>
        <w:t>说话人1 02:07:15</w:t>
        <w:br/>
        <w:t>合同考核的单位。比如说伊莱丹他可能不是同一家吧？</w:t>
      </w:r>
    </w:p>
    <w:p>
      <w:pPr>
        <w:jc w:val="left"/>
      </w:pPr>
      <w:r>
        <w:rPr>
          <w:sz w:val="24"/>
        </w:rPr>
        <w:t>说话人9 02:08:46</w:t>
        <w:br/>
        <w:t>吃什么你们？吃什么？老师，你今天想吃什么？干脆面什么东西？</w:t>
      </w:r>
    </w:p>
    <w:p>
      <w:pPr>
        <w:jc w:val="left"/>
      </w:pPr>
      <w:r>
        <w:rPr>
          <w:sz w:val="24"/>
        </w:rPr>
        <w:t>说话人11 02:08:57</w:t>
        <w:br/>
        <w:t>今天是我星期四。</w:t>
      </w:r>
    </w:p>
    <w:p>
      <w:pPr>
        <w:jc w:val="left"/>
      </w:pPr>
      <w:r>
        <w:rPr>
          <w:sz w:val="24"/>
        </w:rPr>
        <w:t>说话人7 02:08:59</w:t>
        <w:br/>
        <w:t>我这已经试色了，我感觉怎么老的像个香蕉呢？房子没网了。</w:t>
      </w:r>
    </w:p>
    <w:p>
      <w:pPr>
        <w:jc w:val="left"/>
      </w:pPr>
      <w:r>
        <w:rPr>
          <w:sz w:val="24"/>
        </w:rPr>
        <w:t>说话人43 02:09:20</w:t>
        <w:br/>
        <w:t>椒麻干脆面鸡块我吃不了，太辣了。还是那些。我喜欢吃那个鸡翅尖。</w:t>
      </w:r>
    </w:p>
    <w:p>
      <w:pPr>
        <w:jc w:val="left"/>
      </w:pPr>
      <w:r>
        <w:rPr>
          <w:sz w:val="24"/>
        </w:rPr>
        <w:t>说话人1 02:09:39</w:t>
        <w:br/>
        <w:t>真的，偶尔有。下午给他发吧。</w:t>
      </w:r>
    </w:p>
    <w:p>
      <w:pPr>
        <w:jc w:val="left"/>
      </w:pPr>
      <w:r>
        <w:rPr>
          <w:sz w:val="24"/>
        </w:rPr>
        <w:t>说话人9 02:09:52</w:t>
        <w:br/>
        <w:t>再等等。</w:t>
      </w:r>
    </w:p>
    <w:p>
      <w:pPr>
        <w:jc w:val="left"/>
      </w:pPr>
      <w:r>
        <w:rPr>
          <w:sz w:val="24"/>
        </w:rPr>
        <w:t>说话人1 02:09:54</w:t>
        <w:br/>
        <w:t>他这怎么了？防火墙阻止了。挂掉啦？不是，他是这个什么？这什么东西啊？</w:t>
      </w:r>
    </w:p>
    <w:p>
      <w:pPr>
        <w:jc w:val="left"/>
      </w:pPr>
      <w:r>
        <w:rPr>
          <w:sz w:val="24"/>
        </w:rPr>
        <w:t>说话人4 02:10:03</w:t>
        <w:br/>
        <w:t>这个没事。跳出这个。</w:t>
      </w:r>
    </w:p>
    <w:p>
      <w:pPr>
        <w:jc w:val="left"/>
      </w:pPr>
      <w:r>
        <w:rPr>
          <w:sz w:val="24"/>
        </w:rPr>
        <w:t>说话人1 02:10:08</w:t>
        <w:br/>
        <w:t>转，取消，然后没了。刚转的。</w:t>
      </w:r>
    </w:p>
    <w:p>
      <w:pPr>
        <w:jc w:val="left"/>
      </w:pPr>
      <w:r>
        <w:rPr>
          <w:sz w:val="24"/>
        </w:rPr>
        <w:t>说话人4 02:10:13</w:t>
        <w:br/>
        <w:t>之前的会议内容呢？没了，全都没了。</w:t>
      </w:r>
    </w:p>
    <w:p>
      <w:pPr>
        <w:jc w:val="left"/>
      </w:pPr>
      <w:r>
        <w:rPr>
          <w:sz w:val="24"/>
        </w:rPr>
        <w:t>说话人1 02:10:17</w:t>
        <w:br/>
        <w:t>刚转，网络不稳定什么的。</w:t>
      </w:r>
    </w:p>
    <w:p>
      <w:pPr>
        <w:jc w:val="left"/>
      </w:pPr>
      <w:r>
        <w:rPr>
          <w:sz w:val="24"/>
        </w:rPr>
        <w:t>说话人4 02:10:27</w:t>
        <w:br/>
        <w:t>那之前的呢？差多少呢？不知道还会不会生成了，没了。转是这个会议转，还是刚刚那个会议转？会议转，那两个小时以后不稳定了呗？我看我这边吧。这个他还有。我上班比较早，你可找好，他问怎么还没看到？超能力是什么？</w:t>
      </w:r>
    </w:p>
    <w:p>
      <w:pPr>
        <w:jc w:val="left"/>
      </w:pPr>
      <w:r>
        <w:rPr>
          <w:sz w:val="24"/>
        </w:rPr>
        <w:t>说话人6 02:11:40</w:t>
        <w:br/>
        <w:t>你那有没有绿科的账号啊？</w:t>
      </w:r>
    </w:p>
    <w:p>
      <w:pPr>
        <w:jc w:val="left"/>
      </w:pPr>
      <w:r>
        <w:rPr>
          <w:sz w:val="24"/>
        </w:rPr>
        <w:t>说话人1 02:11:47</w:t>
        <w:br/>
        <w:t>有密码的。</w:t>
      </w:r>
    </w:p>
    <w:p>
      <w:pPr>
        <w:jc w:val="left"/>
      </w:pPr>
      <w:r>
        <w:rPr>
          <w:sz w:val="24"/>
        </w:rPr>
        <w:t>说话人6 02:11:50</w:t>
        <w:br/>
        <w:t>我要玉坤的账号，我上哪给他找玉坤的账号？</w:t>
      </w:r>
    </w:p>
    <w:p>
      <w:pPr>
        <w:jc w:val="left"/>
      </w:pPr>
      <w:r>
        <w:rPr>
          <w:sz w:val="24"/>
        </w:rPr>
        <w:t>说话人1 02:11:54</w:t>
        <w:br/>
        <w:t>谁呀？邱老师。我没有，要么输入密码，要么明天领导可能没登过这个平台。要不新增一个给他吧。</w:t>
      </w:r>
    </w:p>
    <w:p>
      <w:pPr>
        <w:jc w:val="left"/>
      </w:pPr>
      <w:r>
        <w:rPr>
          <w:sz w:val="24"/>
        </w:rPr>
        <w:t>说话人6 02:13:55</w:t>
        <w:br/>
        <w:t>建一个新市场和配套。</w:t>
      </w:r>
    </w:p>
    <w:p>
      <w:pPr>
        <w:jc w:val="left"/>
      </w:pPr>
      <w:r>
        <w:rPr>
          <w:sz w:val="24"/>
        </w:rPr>
        <w:t>说话人13 02:14:58</w:t>
        <w:br/>
        <w:t>哎，我的月牙呢？</w:t>
      </w:r>
    </w:p>
    <w:p>
      <w:pPr>
        <w:jc w:val="left"/>
      </w:pPr>
      <w:r>
        <w:rPr>
          <w:sz w:val="24"/>
        </w:rPr>
        <w:t>说话人11 02:16:37</w:t>
        <w:br/>
        <w:t>哪去了？</w:t>
      </w:r>
    </w:p>
    <w:p>
      <w:pPr>
        <w:jc w:val="left"/>
      </w:pPr>
      <w:r>
        <w:rPr>
          <w:sz w:val="24"/>
        </w:rPr>
        <w:t>说话人1 02:19:18</w:t>
        <w:br/>
        <w:t>但它前面的内容不显示了？但我这边参会其他人员还是能看到。</w:t>
      </w:r>
    </w:p>
    <w:p>
      <w:pPr>
        <w:jc w:val="left"/>
      </w:pPr>
      <w:r>
        <w:rPr>
          <w:sz w:val="24"/>
        </w:rPr>
        <w:t>说话人9 02:19:27</w:t>
        <w:br/>
        <w:t>那是主的这个不显示了吗？</w:t>
      </w:r>
    </w:p>
    <w:p>
      <w:pPr>
        <w:jc w:val="left"/>
      </w:pPr>
      <w:r>
        <w:rPr>
          <w:sz w:val="24"/>
        </w:rPr>
        <w:t>说话人1 02:19:29</w:t>
        <w:br/>
        <w:t>前面那个照现在有没有生成出来？</w:t>
      </w:r>
    </w:p>
    <w:p>
      <w:pPr>
        <w:jc w:val="left"/>
      </w:pPr>
      <w:r>
        <w:rPr>
          <w:sz w:val="24"/>
        </w:rPr>
        <w:t>说话人1 02:19:37</w:t>
        <w:br/>
        <w:t>但是不，就后面的还在，它只要保证会议纪要一直在，内容还在里面。</w:t>
      </w:r>
    </w:p>
    <w:p>
      <w:pPr>
        <w:jc w:val="left"/>
      </w:pPr>
      <w:r>
        <w:rPr>
          <w:sz w:val="24"/>
        </w:rPr>
        <w:t>说话人7 02:19:43</w:t>
        <w:br/>
        <w:t>我们到我退出的时候，看看内容有没有出来吧。</w:t>
      </w:r>
    </w:p>
    <w:p>
      <w:pPr>
        <w:jc w:val="left"/>
      </w:pPr>
      <w:r>
        <w:rPr>
          <w:sz w:val="24"/>
        </w:rPr>
        <w:t>说话人1 02:19:50</w:t>
        <w:br/>
        <w:t>我算一下，60分钟，现在两个多小时了吧？不懂了，我们就保证凑个3小时吧。60分钟乘以3是180。</w:t>
      </w:r>
    </w:p>
    <w:p>
      <w:pPr>
        <w:jc w:val="left"/>
      </w:pPr>
      <w:r>
        <w:rPr>
          <w:sz w:val="24"/>
        </w:rPr>
        <w:t>说话人7 02:20:00</w:t>
        <w:br/>
        <w:t>他是从哪里来？试一下吧，等我下班了，关键下班了没人说话了，他就不动了。</w:t>
      </w:r>
    </w:p>
    <w:p>
      <w:pPr>
        <w:jc w:val="left"/>
      </w:pPr>
      <w:r>
        <w:rPr>
          <w:sz w:val="24"/>
        </w:rPr>
        <w:t>说话人1 02:20:08</w:t>
        <w:br/>
        <w:t>那不行，我跟你说吧。还有个方案，等我到12点时候，趁着你妈睡觉之前就关掉，点结束，或者现在点140分钟。真的吗？再再说几句，你们都瞅瞅。点结束吗？点这个红的，点赞你怎么点的？</w:t>
      </w:r>
    </w:p>
    <w:p>
      <w:pPr>
        <w:jc w:val="left"/>
      </w:pPr>
      <w:r>
        <w:rPr>
          <w:sz w:val="24"/>
        </w:rPr>
        <w:t>说话人4 02:20:35</w:t>
        <w:br/>
        <w:t>点赞你烦呢，点赞你妈，到了两个多小时重新给你再点，那就没用了。再点开始，他等一下要咨询。</w:t>
      </w:r>
    </w:p>
    <w:p>
      <w:pPr>
        <w:jc w:val="left"/>
      </w:pPr>
      <w:r>
        <w:rPr>
          <w:sz w:val="24"/>
        </w:rPr>
        <w:t>说话人1 02:20:41</w:t>
        <w:br/>
        <w:t>那他这个问题解决不了，你问他，在我这能不能不要上面的，直接开始录？我是主持人，我不能暂停吗？</w:t>
      </w:r>
    </w:p>
    <w:p>
      <w:pPr>
        <w:jc w:val="left"/>
      </w:pPr>
      <w:r>
        <w:rPr>
          <w:sz w:val="24"/>
        </w:rPr>
        <w:t>说话人1 02:20:58</w:t>
        <w:br/>
        <w:t>我跟你说，你这个页面我还是习惯，好不容易做出来的，当时北京实现不了，北京只能是一个这个做的一个，其他的只能看。主持了就主持了，等于说就可以了。他是不是应该把音频也放上去？音频呢？对，音频那台电脑有音频，你们没有。你们就是看那个画，最后生成。</w:t>
      </w:r>
    </w:p>
    <w:p>
      <w:pPr>
        <w:jc w:val="left"/>
      </w:pPr>
      <w:r>
        <w:rPr>
          <w:sz w:val="24"/>
        </w:rPr>
        <w:t>说话人9 02:21:21</w:t>
        <w:br/>
        <w:t>生成以后就有了，在录的过程都不给你，最后整个生成起来就有了。</w:t>
      </w:r>
    </w:p>
    <w:p>
      <w:pPr>
        <w:jc w:val="left"/>
      </w:pPr>
      <w:r>
        <w:rPr>
          <w:sz w:val="24"/>
        </w:rPr>
        <w:t>说话人1 02:21:26</w:t>
        <w:br/>
        <w:t>有录，其他人也有录屏呢。便宜，不可以啊。我靠，我跟你说。这里头现在在那边忽悠我呢，挂我名下其实能不能申请？我刚查了一下，当时咖啡吧要网络食品交易的。我们弄不了。看得我头都昏，字在直闪直闪的。我等下再给你联系吧。</w:t>
      </w:r>
    </w:p>
    <w:p>
      <w:pPr>
        <w:jc w:val="left"/>
      </w:pPr>
      <w:r>
        <w:rPr>
          <w:sz w:val="24"/>
        </w:rPr>
        <w:t>说话人4 02:22:29</w:t>
        <w:br/>
        <w:t>到我不说话了就结束吧。</w:t>
      </w:r>
    </w:p>
    <w:p>
      <w:pPr>
        <w:jc w:val="left"/>
      </w:pPr>
      <w:r>
        <w:rPr>
          <w:sz w:val="24"/>
        </w:rPr>
        <w:t>说话人1 02:22:31</w:t>
        <w:br/>
        <w:t>放那边没人说话就不用了，睡觉的时候说完他就该结束了。</w:t>
      </w:r>
    </w:p>
    <w:p>
      <w:pPr>
        <w:jc w:val="left"/>
      </w:pPr>
      <w:r>
        <w:rPr>
          <w:sz w:val="24"/>
        </w:rPr>
        <w:t>说话人9 02:22:38</w:t>
        <w:br/>
        <w:t>我是这个吗？</w:t>
      </w:r>
    </w:p>
    <w:p>
      <w:pPr>
        <w:jc w:val="left"/>
      </w:pPr>
      <w:r>
        <w:rPr>
          <w:sz w:val="24"/>
        </w:rPr>
        <w:t>说话人1 02:23:48</w:t>
        <w:br/>
        <w:t>我嗓子疼。</w:t>
      </w:r>
    </w:p>
    <w:p>
      <w:pPr>
        <w:jc w:val="left"/>
      </w:pPr>
      <w:r>
        <w:rPr>
          <w:sz w:val="24"/>
        </w:rPr>
        <w:t>说话人4 02:24:30</w:t>
        <w:br/>
        <w:t>好，妈妈帮我关一下。只要不关闭，反正现在这么长时间也能录音盘，录音都在里面，实在不好了，到时候就怕待的时间长了，再重新生成也烦。两个小时，没在没在。</w:t>
      </w:r>
    </w:p>
    <w:p>
      <w:pPr>
        <w:jc w:val="left"/>
      </w:pPr>
      <w:r>
        <w:rPr>
          <w:sz w:val="24"/>
        </w:rPr>
        <w:t>说话人7 02:24:56</w:t>
        <w:br/>
        <w:t>能点了，暂停还是结束？结束，直接结束，你就试一下，直接结束我们，就是能这么长再拍个照片，跟李明烨说我们试了这么长时间。先保存个照片，算我撤了。</w:t>
      </w:r>
    </w:p>
    <w:p>
      <w:pPr>
        <w:jc w:val="left"/>
      </w:pPr>
      <w:r>
        <w:rPr>
          <w:sz w:val="24"/>
        </w:rPr>
        <w:t>说话人11 02:25:09</w:t>
        <w:br/>
        <w:t>周总，我把你那个硬盘存放。</w:t>
      </w:r>
    </w:p>
    <w:p>
      <w:pPr>
        <w:jc w:val="left"/>
      </w:pPr>
      <w:r>
        <w:rPr>
          <w:sz w:val="24"/>
        </w:rPr>
        <w:t>说话人1 02:25:16</w:t>
        <w:br/>
        <w:t>你好了吗？</w:t>
      </w:r>
    </w:p>
    <w:p>
      <w:pPr>
        <w:jc w:val="left"/>
      </w:pPr>
      <w:r>
        <w:rPr>
          <w:sz w:val="24"/>
        </w:rPr>
        <w:t>说话人11 02:25:21</w:t>
        <w:br/>
        <w:t>这是我的数据恢复不了。</w:t>
      </w:r>
    </w:p>
    <w:p>
      <w:pPr>
        <w:jc w:val="left"/>
      </w:pPr>
      <w:r>
        <w:rPr>
          <w:sz w:val="24"/>
        </w:rPr>
        <w:t>说话人1 02:26:23</w:t>
        <w:br/>
        <w:t>我吃完了，肚子疼死了。</w:t>
      </w:r>
    </w:p>
    <w:p>
      <w:pPr>
        <w:jc w:val="left"/>
      </w:pPr>
      <w:r>
        <w:rPr>
          <w:sz w:val="24"/>
        </w:rPr>
        <w:t>说话人1 02:35:20</w:t>
        <w:br/>
        <w:t>我的屁股又变大了。为什么？因为我感觉就是这两天酸疼，感觉在跑，在躺下来，他要舒展开来。对。我走路的时候，坐的时间长了，走路感觉这里不得劲。我现在躺平了，就会觉得尾椎骨疼。</w:t>
      </w:r>
    </w:p>
    <w:p>
      <w:pPr>
        <w:jc w:val="left"/>
      </w:pPr>
      <w:r>
        <w:rPr>
          <w:sz w:val="24"/>
        </w:rPr>
        <w:t>说话人9 02:35:43</w:t>
        <w:br/>
        <w:t>加醋吗？</w:t>
      </w:r>
    </w:p>
    <w:p>
      <w:pPr>
        <w:jc w:val="left"/>
      </w:pPr>
      <w:r>
        <w:rPr>
          <w:sz w:val="24"/>
        </w:rPr>
        <w:t>说话人1 02:35:46</w:t>
        <w:br/>
        <w:t>我的孕反没有好转以外，还有别的其他问题现在。</w:t>
      </w:r>
    </w:p>
    <w:p>
      <w:pPr>
        <w:jc w:val="left"/>
      </w:pPr>
      <w:r>
        <w:rPr>
          <w:sz w:val="24"/>
        </w:rPr>
        <w:t>说话人1 02:36:34</w:t>
        <w:br/>
        <w:t>99块钱5瓶。</w:t>
      </w:r>
    </w:p>
    <w:p>
      <w:pPr>
        <w:jc w:val="left"/>
      </w:pPr>
      <w:r>
        <w:rPr>
          <w:sz w:val="24"/>
        </w:rPr>
        <w:t>说话人3 02:36:36</w:t>
        <w:br/>
        <w:t>现在只要69就可以拥有2/3的豪华六月黄。</w:t>
      </w:r>
    </w:p>
    <w:p>
      <w:pPr>
        <w:jc w:val="left"/>
      </w:pPr>
      <w:r>
        <w:rPr>
          <w:sz w:val="24"/>
        </w:rPr>
        <w:t>说话人1 02:38:42</w:t>
        <w:br/>
        <w:t>我嫂子她不是生宝宝吗？她在平谷医院住的单人间，一天600。都这个样，但都便宜了。</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